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17EB8D">
      <w:pPr>
        <w:pStyle w:val="4"/>
        <w:spacing w:line="316" w:lineRule="auto"/>
      </w:pPr>
      <w:r>
        <w:rPr>
          <w:rFonts w:hint="eastAsia"/>
          <w:spacing w:val="-2"/>
          <w:lang w:val="en-US" w:eastAsia="zh-CN"/>
        </w:rPr>
        <w:t>湖南女子学院</w:t>
      </w:r>
      <w:r>
        <w:rPr>
          <w:spacing w:val="-2"/>
        </w:rPr>
        <w:t>高等学历继续教育毕业论文（设计）</w:t>
      </w:r>
      <w:r>
        <w:rPr>
          <w:spacing w:val="-4"/>
        </w:rPr>
        <w:t>规范化要求</w:t>
      </w:r>
    </w:p>
    <w:p w14:paraId="3E73DD21">
      <w:pPr>
        <w:pStyle w:val="3"/>
        <w:spacing w:before="138"/>
        <w:ind w:left="644"/>
      </w:pPr>
      <w:r>
        <w:rPr>
          <w:spacing w:val="-10"/>
        </w:rPr>
        <w:t>为进一步规范</w:t>
      </w:r>
      <w:r>
        <w:rPr>
          <w:rFonts w:hint="eastAsia"/>
          <w:spacing w:val="-10"/>
          <w:lang w:val="en-US" w:eastAsia="zh-CN"/>
        </w:rPr>
        <w:t>湖南女子学院</w:t>
      </w:r>
      <w:r>
        <w:rPr>
          <w:spacing w:val="-10"/>
        </w:rPr>
        <w:t>高等学历继续教育毕业论文（设计）撰写，保证毕业论文</w:t>
      </w:r>
    </w:p>
    <w:p w14:paraId="07A1E06B">
      <w:pPr>
        <w:pStyle w:val="3"/>
        <w:spacing w:before="192"/>
      </w:pPr>
      <w:r>
        <w:rPr>
          <w:spacing w:val="-10"/>
        </w:rPr>
        <w:t>（设计）质量，特制定本要求。</w:t>
      </w:r>
    </w:p>
    <w:p w14:paraId="750037E4">
      <w:pPr>
        <w:pStyle w:val="2"/>
        <w:spacing w:before="83"/>
      </w:pPr>
      <w:r>
        <w:t>一、毕业论文（设计）</w:t>
      </w:r>
      <w:r>
        <w:rPr>
          <w:spacing w:val="-2"/>
        </w:rPr>
        <w:t>结构与内容要求</w:t>
      </w:r>
    </w:p>
    <w:p w14:paraId="294381AF">
      <w:pPr>
        <w:pStyle w:val="8"/>
        <w:numPr>
          <w:ilvl w:val="0"/>
          <w:numId w:val="1"/>
        </w:numPr>
        <w:tabs>
          <w:tab w:val="left" w:pos="921"/>
        </w:tabs>
        <w:spacing w:before="95" w:after="0" w:line="240" w:lineRule="auto"/>
        <w:ind w:left="921" w:right="0" w:hanging="260"/>
        <w:jc w:val="left"/>
        <w:rPr>
          <w:sz w:val="21"/>
        </w:rPr>
      </w:pPr>
      <w:r>
        <w:rPr>
          <w:spacing w:val="-2"/>
          <w:sz w:val="21"/>
        </w:rPr>
        <w:t>毕业论文（设计）</w:t>
      </w:r>
      <w:r>
        <w:rPr>
          <w:spacing w:val="-6"/>
          <w:sz w:val="21"/>
        </w:rPr>
        <w:t>封面</w:t>
      </w:r>
    </w:p>
    <w:p w14:paraId="6B9EAD8E">
      <w:pPr>
        <w:pStyle w:val="8"/>
        <w:numPr>
          <w:ilvl w:val="0"/>
          <w:numId w:val="1"/>
        </w:numPr>
        <w:tabs>
          <w:tab w:val="left" w:pos="921"/>
        </w:tabs>
        <w:spacing w:before="151" w:after="0" w:line="240" w:lineRule="auto"/>
        <w:ind w:left="921" w:right="0" w:hanging="260"/>
        <w:jc w:val="left"/>
        <w:rPr>
          <w:sz w:val="21"/>
        </w:rPr>
      </w:pPr>
      <w:r>
        <w:rPr>
          <w:spacing w:val="-2"/>
          <w:sz w:val="21"/>
        </w:rPr>
        <w:t>毕业论文（设计）</w:t>
      </w:r>
      <w:r>
        <w:rPr>
          <w:spacing w:val="-6"/>
          <w:sz w:val="21"/>
        </w:rPr>
        <w:t>目录</w:t>
      </w:r>
    </w:p>
    <w:p w14:paraId="1231FCCA">
      <w:pPr>
        <w:pStyle w:val="8"/>
        <w:numPr>
          <w:ilvl w:val="0"/>
          <w:numId w:val="1"/>
        </w:numPr>
        <w:tabs>
          <w:tab w:val="left" w:pos="921"/>
        </w:tabs>
        <w:spacing w:before="151" w:after="0" w:line="240" w:lineRule="auto"/>
        <w:ind w:left="921" w:right="0" w:hanging="260"/>
        <w:jc w:val="left"/>
        <w:rPr>
          <w:sz w:val="21"/>
        </w:rPr>
      </w:pPr>
      <w:r>
        <w:rPr>
          <w:spacing w:val="-2"/>
          <w:sz w:val="21"/>
        </w:rPr>
        <w:t>毕业论文</w:t>
      </w:r>
      <w:r>
        <w:rPr>
          <w:rFonts w:ascii="Times New Roman" w:eastAsia="Times New Roman"/>
          <w:spacing w:val="-2"/>
          <w:sz w:val="21"/>
        </w:rPr>
        <w:t>(</w:t>
      </w:r>
      <w:r>
        <w:rPr>
          <w:spacing w:val="-2"/>
          <w:sz w:val="21"/>
        </w:rPr>
        <w:t>设计</w:t>
      </w:r>
      <w:r>
        <w:rPr>
          <w:rFonts w:ascii="Times New Roman" w:eastAsia="Times New Roman"/>
          <w:spacing w:val="-2"/>
          <w:sz w:val="21"/>
        </w:rPr>
        <w:t>)</w:t>
      </w:r>
      <w:r>
        <w:rPr>
          <w:spacing w:val="-3"/>
          <w:sz w:val="21"/>
        </w:rPr>
        <w:t>主体包括以下内容：</w:t>
      </w:r>
    </w:p>
    <w:p w14:paraId="22EF3AF4">
      <w:pPr>
        <w:pStyle w:val="8"/>
        <w:numPr>
          <w:ilvl w:val="0"/>
          <w:numId w:val="2"/>
        </w:numPr>
        <w:tabs>
          <w:tab w:val="left" w:pos="1083"/>
        </w:tabs>
        <w:spacing w:before="151" w:after="0" w:line="374" w:lineRule="auto"/>
        <w:ind w:left="240" w:right="382" w:firstLine="314"/>
        <w:jc w:val="left"/>
        <w:rPr>
          <w:sz w:val="21"/>
        </w:rPr>
      </w:pPr>
      <w:r>
        <w:rPr>
          <w:sz w:val="21"/>
        </w:rPr>
        <w:t>毕业论文</w:t>
      </w:r>
      <w:r>
        <w:rPr>
          <w:rFonts w:ascii="Times New Roman" w:eastAsia="Times New Roman"/>
          <w:sz w:val="21"/>
        </w:rPr>
        <w:t>(</w:t>
      </w:r>
      <w:r>
        <w:rPr>
          <w:sz w:val="21"/>
        </w:rPr>
        <w:t>设计</w:t>
      </w:r>
      <w:r>
        <w:rPr>
          <w:rFonts w:ascii="Times New Roman" w:eastAsia="Times New Roman"/>
          <w:sz w:val="21"/>
        </w:rPr>
        <w:t>)</w:t>
      </w:r>
      <w:r>
        <w:rPr>
          <w:spacing w:val="-2"/>
          <w:sz w:val="21"/>
        </w:rPr>
        <w:t xml:space="preserve">标题：应简洁、明确、有概括性，字数不宜超过 </w:t>
      </w:r>
      <w:r>
        <w:rPr>
          <w:rFonts w:ascii="Times New Roman" w:eastAsia="Times New Roman"/>
          <w:sz w:val="21"/>
        </w:rPr>
        <w:t xml:space="preserve">20 </w:t>
      </w:r>
      <w:r>
        <w:rPr>
          <w:sz w:val="21"/>
        </w:rPr>
        <w:t>个字。如确有</w:t>
      </w:r>
      <w:r>
        <w:rPr>
          <w:spacing w:val="-2"/>
          <w:sz w:val="21"/>
        </w:rPr>
        <w:t>需要，可用副标题做补充。</w:t>
      </w:r>
    </w:p>
    <w:p w14:paraId="220BB9E2">
      <w:pPr>
        <w:pStyle w:val="8"/>
        <w:numPr>
          <w:ilvl w:val="0"/>
          <w:numId w:val="2"/>
        </w:numPr>
        <w:tabs>
          <w:tab w:val="left" w:pos="1076"/>
        </w:tabs>
        <w:spacing w:before="0" w:after="0" w:line="240" w:lineRule="auto"/>
        <w:ind w:left="1076" w:right="0" w:hanging="521"/>
        <w:jc w:val="left"/>
        <w:rPr>
          <w:sz w:val="21"/>
        </w:rPr>
      </w:pPr>
      <w:bookmarkStart w:id="0" w:name="（2）学生姓名、学号、所属站点、指导老师"/>
      <w:bookmarkEnd w:id="0"/>
      <w:r>
        <w:rPr>
          <w:spacing w:val="-3"/>
          <w:sz w:val="21"/>
        </w:rPr>
        <w:t>学生姓名、学号、所属站点、指导老师</w:t>
      </w:r>
    </w:p>
    <w:p w14:paraId="0FE3A0D8">
      <w:pPr>
        <w:pStyle w:val="8"/>
        <w:numPr>
          <w:ilvl w:val="0"/>
          <w:numId w:val="2"/>
        </w:numPr>
        <w:tabs>
          <w:tab w:val="left" w:pos="1061"/>
        </w:tabs>
        <w:spacing w:before="151" w:after="0" w:line="374" w:lineRule="auto"/>
        <w:ind w:left="240" w:right="277" w:firstLine="314"/>
        <w:jc w:val="left"/>
        <w:rPr>
          <w:sz w:val="21"/>
        </w:rPr>
      </w:pPr>
      <w:r>
        <w:rPr>
          <w:spacing w:val="-2"/>
          <w:sz w:val="21"/>
        </w:rPr>
        <w:t>摘要：是对研究工作的目的、主要材料和方法、研究结果、结论、科学意义或应用</w:t>
      </w:r>
      <w:r>
        <w:rPr>
          <w:spacing w:val="-14"/>
          <w:sz w:val="21"/>
        </w:rPr>
        <w:t>价值等的高度概括，摘要中不能使用公式、图表以及非通用的符号和术语，不标注引用文献。</w:t>
      </w:r>
    </w:p>
    <w:p w14:paraId="71B4F40C">
      <w:pPr>
        <w:pStyle w:val="8"/>
        <w:numPr>
          <w:ilvl w:val="0"/>
          <w:numId w:val="2"/>
        </w:numPr>
        <w:tabs>
          <w:tab w:val="left" w:pos="1076"/>
        </w:tabs>
        <w:spacing w:before="1" w:after="0" w:line="240" w:lineRule="auto"/>
        <w:ind w:left="1076" w:right="0" w:hanging="521"/>
        <w:jc w:val="left"/>
        <w:rPr>
          <w:sz w:val="21"/>
        </w:rPr>
      </w:pPr>
      <w:r>
        <w:rPr>
          <w:spacing w:val="-10"/>
          <w:sz w:val="21"/>
        </w:rPr>
        <w:t xml:space="preserve">关键词：约 </w:t>
      </w:r>
      <w:r>
        <w:rPr>
          <w:rFonts w:ascii="Times New Roman" w:eastAsia="Times New Roman"/>
          <w:spacing w:val="-2"/>
          <w:sz w:val="21"/>
        </w:rPr>
        <w:t>3</w:t>
      </w:r>
      <w:r>
        <w:rPr>
          <w:spacing w:val="-2"/>
          <w:sz w:val="21"/>
        </w:rPr>
        <w:t>～</w:t>
      </w:r>
      <w:r>
        <w:rPr>
          <w:rFonts w:ascii="Times New Roman" w:eastAsia="Times New Roman"/>
          <w:spacing w:val="-2"/>
          <w:sz w:val="21"/>
        </w:rPr>
        <w:t>8</w:t>
      </w:r>
      <w:r>
        <w:rPr>
          <w:rFonts w:ascii="Times New Roman" w:eastAsia="Times New Roman"/>
          <w:spacing w:val="2"/>
          <w:sz w:val="21"/>
        </w:rPr>
        <w:t xml:space="preserve"> </w:t>
      </w:r>
      <w:r>
        <w:rPr>
          <w:spacing w:val="-6"/>
          <w:sz w:val="21"/>
        </w:rPr>
        <w:t>个。</w:t>
      </w:r>
    </w:p>
    <w:p w14:paraId="107C34C6">
      <w:pPr>
        <w:pStyle w:val="8"/>
        <w:numPr>
          <w:ilvl w:val="0"/>
          <w:numId w:val="2"/>
        </w:numPr>
        <w:tabs>
          <w:tab w:val="left" w:pos="1059"/>
        </w:tabs>
        <w:spacing w:before="151" w:after="0" w:line="374" w:lineRule="auto"/>
        <w:ind w:left="240" w:right="382" w:firstLine="314"/>
        <w:jc w:val="left"/>
        <w:rPr>
          <w:sz w:val="21"/>
        </w:rPr>
      </w:pPr>
      <w:r>
        <w:rPr>
          <w:spacing w:val="-4"/>
          <w:sz w:val="21"/>
        </w:rPr>
        <w:t>引言：应综合评述前人工作，说明论文工作的选题目的、背景和意义，以及论文所</w:t>
      </w:r>
      <w:r>
        <w:rPr>
          <w:spacing w:val="-2"/>
          <w:sz w:val="21"/>
        </w:rPr>
        <w:t>要研究的主要内容，对所研究问题的认识，以及引出问题。</w:t>
      </w:r>
    </w:p>
    <w:p w14:paraId="7F207762">
      <w:pPr>
        <w:pStyle w:val="8"/>
        <w:numPr>
          <w:ilvl w:val="0"/>
          <w:numId w:val="2"/>
        </w:numPr>
        <w:tabs>
          <w:tab w:val="left" w:pos="1184"/>
        </w:tabs>
        <w:spacing w:before="0" w:after="0" w:line="374" w:lineRule="auto"/>
        <w:ind w:left="240" w:right="383" w:firstLine="420"/>
        <w:jc w:val="left"/>
        <w:rPr>
          <w:sz w:val="21"/>
        </w:rPr>
      </w:pPr>
      <w:r>
        <w:rPr>
          <w:spacing w:val="-2"/>
          <w:sz w:val="21"/>
        </w:rPr>
        <w:t>正文：是论文的主要部分，应该结构合理，层次清楚，重点突出，文字简练、通顺。其内容一般包括：</w:t>
      </w:r>
    </w:p>
    <w:p w14:paraId="321939E0">
      <w:pPr>
        <w:pStyle w:val="3"/>
        <w:spacing w:before="1" w:line="374" w:lineRule="auto"/>
        <w:ind w:right="382" w:firstLine="420"/>
      </w:pPr>
      <w:r>
        <w:rPr>
          <w:spacing w:val="-4"/>
        </w:rPr>
        <w:t>自然科学类：研究工作的基本前提、条件；实验方案或材料与方法；实验计算；实验结</w:t>
      </w:r>
      <w:r>
        <w:rPr>
          <w:spacing w:val="-2"/>
        </w:rPr>
        <w:t>果与分析、讨论等。</w:t>
      </w:r>
    </w:p>
    <w:p w14:paraId="33C8C31C">
      <w:pPr>
        <w:pStyle w:val="3"/>
        <w:spacing w:line="374" w:lineRule="auto"/>
        <w:ind w:right="382" w:firstLine="420"/>
      </w:pPr>
      <w:r>
        <w:rPr>
          <w:spacing w:val="-4"/>
        </w:rPr>
        <w:t>社会科学类：研究工作的基本前提、假设和条件；研究方法，模型或方案设计；案例论</w:t>
      </w:r>
      <w:r>
        <w:rPr>
          <w:spacing w:val="-2"/>
        </w:rPr>
        <w:t>证或实证分析；理论论证，理论在课题中的运用；结果分析或建议、改进措施等。</w:t>
      </w:r>
    </w:p>
    <w:p w14:paraId="2196F43A">
      <w:pPr>
        <w:pStyle w:val="8"/>
        <w:numPr>
          <w:ilvl w:val="0"/>
          <w:numId w:val="2"/>
        </w:numPr>
        <w:tabs>
          <w:tab w:val="left" w:pos="1061"/>
        </w:tabs>
        <w:spacing w:before="1" w:after="0" w:line="374" w:lineRule="auto"/>
        <w:ind w:left="240" w:right="382" w:firstLine="314"/>
        <w:jc w:val="both"/>
        <w:rPr>
          <w:sz w:val="21"/>
        </w:rPr>
      </w:pPr>
      <w:r>
        <w:rPr>
          <w:spacing w:val="-4"/>
          <w:sz w:val="21"/>
        </w:rPr>
        <w:t>结论：是对整个论文主要成果的归纳，应突出论文（设计）的创新点，以简练的文字对论文（设计）的主要工作进行评价。若不可能做出应有的结论，则进行必要的讨论。可</w:t>
      </w:r>
      <w:r>
        <w:rPr>
          <w:spacing w:val="-2"/>
          <w:sz w:val="21"/>
        </w:rPr>
        <w:t>以在结论或讨论中提出建议、研究设想及尚待解决的问题等。</w:t>
      </w:r>
    </w:p>
    <w:p w14:paraId="12D6DA53">
      <w:pPr>
        <w:pStyle w:val="8"/>
        <w:numPr>
          <w:ilvl w:val="0"/>
          <w:numId w:val="2"/>
        </w:numPr>
        <w:tabs>
          <w:tab w:val="left" w:pos="1059"/>
        </w:tabs>
        <w:spacing w:before="0" w:after="0" w:line="374" w:lineRule="auto"/>
        <w:ind w:left="240" w:right="382" w:firstLine="314"/>
        <w:jc w:val="both"/>
        <w:rPr>
          <w:sz w:val="21"/>
        </w:rPr>
      </w:pPr>
      <w:r>
        <w:rPr>
          <w:spacing w:val="-4"/>
          <w:sz w:val="21"/>
        </w:rPr>
        <w:t>参考文献：在论文（设计）末尾要列出在论文中参考引用过的专著、论文及其他资料。论文中引用的文献应以近期发表的与论文工作直接有关的学术期刊类文献为主。应是作</w:t>
      </w:r>
      <w:r>
        <w:rPr>
          <w:spacing w:val="-2"/>
          <w:sz w:val="21"/>
        </w:rPr>
        <w:t>者亲自阅读或引用过的，不得转录他人文后的文献。</w:t>
      </w:r>
    </w:p>
    <w:p w14:paraId="0C104FB2">
      <w:pPr>
        <w:pStyle w:val="8"/>
        <w:numPr>
          <w:ilvl w:val="0"/>
          <w:numId w:val="2"/>
        </w:numPr>
        <w:tabs>
          <w:tab w:val="left" w:pos="1075"/>
        </w:tabs>
        <w:spacing w:before="1" w:after="0" w:line="374" w:lineRule="auto"/>
        <w:ind w:left="240" w:right="289" w:firstLine="314"/>
        <w:jc w:val="left"/>
        <w:rPr>
          <w:sz w:val="21"/>
        </w:rPr>
      </w:pPr>
      <w:r>
        <w:rPr>
          <w:spacing w:val="-2"/>
          <w:sz w:val="21"/>
        </w:rPr>
        <w:t>致谢：以简洁的字句，对毕业论文（设计）工作过程中曾给予指导、帮助的导师、教师和其他人员表示谢意。如果这项课题研究的经费来自某科学研究基金资助，亦应加以说</w:t>
      </w:r>
      <w:r>
        <w:rPr>
          <w:spacing w:val="-6"/>
          <w:sz w:val="21"/>
        </w:rPr>
        <w:t>明。</w:t>
      </w:r>
    </w:p>
    <w:p w14:paraId="58CFD108">
      <w:pPr>
        <w:pStyle w:val="8"/>
        <w:numPr>
          <w:ilvl w:val="0"/>
          <w:numId w:val="2"/>
        </w:numPr>
        <w:tabs>
          <w:tab w:val="left" w:pos="1185"/>
        </w:tabs>
        <w:spacing w:before="1" w:after="0" w:line="240" w:lineRule="auto"/>
        <w:ind w:left="1185" w:right="0" w:hanging="630"/>
        <w:jc w:val="left"/>
        <w:rPr>
          <w:sz w:val="21"/>
        </w:rPr>
      </w:pPr>
      <w:r>
        <w:rPr>
          <w:spacing w:val="-3"/>
          <w:sz w:val="21"/>
        </w:rPr>
        <w:t>附录：根据学科特点，自主决定采用附录的形式。对于一些不宜放在正文中，但</w:t>
      </w:r>
    </w:p>
    <w:p w14:paraId="7BCD4165">
      <w:pPr>
        <w:pStyle w:val="8"/>
        <w:spacing w:after="0" w:line="240" w:lineRule="auto"/>
        <w:jc w:val="left"/>
        <w:rPr>
          <w:sz w:val="21"/>
        </w:rPr>
        <w:sectPr>
          <w:type w:val="continuous"/>
          <w:pgSz w:w="11910" w:h="16840"/>
          <w:pgMar w:top="1400" w:right="1417" w:bottom="280" w:left="1559" w:header="720" w:footer="720" w:gutter="0"/>
          <w:cols w:space="720" w:num="1"/>
        </w:sectPr>
      </w:pPr>
    </w:p>
    <w:p w14:paraId="0EBB7974">
      <w:pPr>
        <w:pStyle w:val="3"/>
        <w:spacing w:before="49" w:line="374" w:lineRule="auto"/>
        <w:ind w:right="382"/>
      </w:pPr>
      <w:r>
        <w:rPr>
          <w:spacing w:val="-4"/>
        </w:rPr>
        <w:t>有参考价值的内容，可编入附录中，例如，公式的推演、编写的算法、语言程序、已发表的</w:t>
      </w:r>
      <w:r>
        <w:rPr>
          <w:spacing w:val="-2"/>
        </w:rPr>
        <w:t>相关论文等。</w:t>
      </w:r>
    </w:p>
    <w:p w14:paraId="51263D9C">
      <w:pPr>
        <w:pStyle w:val="2"/>
        <w:spacing w:line="364" w:lineRule="exact"/>
      </w:pPr>
      <w:r>
        <w:t>二、毕业论文（设计）</w:t>
      </w:r>
      <w:r>
        <w:rPr>
          <w:spacing w:val="-2"/>
        </w:rPr>
        <w:t>书写及打印要求</w:t>
      </w:r>
    </w:p>
    <w:p w14:paraId="29F99DBB">
      <w:pPr>
        <w:pStyle w:val="8"/>
        <w:numPr>
          <w:ilvl w:val="1"/>
          <w:numId w:val="2"/>
        </w:numPr>
        <w:tabs>
          <w:tab w:val="left" w:pos="974"/>
        </w:tabs>
        <w:spacing w:before="95" w:after="0" w:line="240" w:lineRule="auto"/>
        <w:ind w:left="974" w:right="0" w:hanging="313"/>
        <w:jc w:val="left"/>
        <w:rPr>
          <w:sz w:val="21"/>
        </w:rPr>
      </w:pPr>
      <w:r>
        <w:rPr>
          <w:spacing w:val="-4"/>
          <w:sz w:val="21"/>
        </w:rPr>
        <w:t>字数与参考文献</w:t>
      </w:r>
    </w:p>
    <w:p w14:paraId="470FC166">
      <w:pPr>
        <w:pStyle w:val="3"/>
        <w:spacing w:before="151"/>
        <w:ind w:left="661"/>
      </w:pPr>
      <w:r>
        <w:rPr>
          <w:spacing w:val="-8"/>
        </w:rPr>
        <w:t xml:space="preserve">毕业论文不少于 </w:t>
      </w:r>
      <w:r>
        <w:rPr>
          <w:rFonts w:ascii="Times New Roman" w:eastAsia="Times New Roman"/>
          <w:spacing w:val="-2"/>
        </w:rPr>
        <w:t>8000</w:t>
      </w:r>
      <w:r>
        <w:rPr>
          <w:rFonts w:ascii="Times New Roman" w:eastAsia="Times New Roman"/>
          <w:spacing w:val="6"/>
        </w:rPr>
        <w:t xml:space="preserve"> </w:t>
      </w:r>
      <w:r>
        <w:rPr>
          <w:spacing w:val="-6"/>
        </w:rPr>
        <w:t xml:space="preserve">字，毕业设计文字说明部分 </w:t>
      </w:r>
      <w:r>
        <w:rPr>
          <w:rFonts w:ascii="Times New Roman" w:eastAsia="Times New Roman"/>
          <w:spacing w:val="-2"/>
        </w:rPr>
        <w:t>1500-2000</w:t>
      </w:r>
      <w:r>
        <w:rPr>
          <w:rFonts w:ascii="Times New Roman" w:eastAsia="Times New Roman"/>
          <w:spacing w:val="6"/>
        </w:rPr>
        <w:t xml:space="preserve"> </w:t>
      </w:r>
      <w:r>
        <w:rPr>
          <w:spacing w:val="-3"/>
        </w:rPr>
        <w:t>字；论文类必须有不少于</w:t>
      </w:r>
    </w:p>
    <w:p w14:paraId="06AD6C96">
      <w:pPr>
        <w:pStyle w:val="3"/>
        <w:spacing w:before="151" w:line="374" w:lineRule="auto"/>
        <w:ind w:right="382"/>
      </w:pPr>
      <w:r>
        <w:rPr>
          <w:rFonts w:ascii="Times New Roman" w:eastAsia="Times New Roman"/>
        </w:rPr>
        <w:t xml:space="preserve">300 </w:t>
      </w:r>
      <w:r>
        <w:rPr>
          <w:spacing w:val="-5"/>
        </w:rPr>
        <w:t xml:space="preserve">字的中文摘要，引用近 </w:t>
      </w:r>
      <w:r>
        <w:rPr>
          <w:rFonts w:ascii="Times New Roman" w:eastAsia="Times New Roman"/>
        </w:rPr>
        <w:t xml:space="preserve">5 </w:t>
      </w:r>
      <w:r>
        <w:rPr>
          <w:spacing w:val="-7"/>
        </w:rPr>
        <w:t xml:space="preserve">年参考文献资料 </w:t>
      </w:r>
      <w:r>
        <w:rPr>
          <w:rFonts w:ascii="Times New Roman" w:eastAsia="Times New Roman"/>
        </w:rPr>
        <w:t xml:space="preserve">10 </w:t>
      </w:r>
      <w:r>
        <w:t>篇以上；英语专业毕业论文必须使用全英</w:t>
      </w:r>
      <w:r>
        <w:rPr>
          <w:spacing w:val="-4"/>
        </w:rPr>
        <w:t>文撰写。</w:t>
      </w:r>
    </w:p>
    <w:p w14:paraId="149D4E11">
      <w:pPr>
        <w:pStyle w:val="8"/>
        <w:numPr>
          <w:ilvl w:val="1"/>
          <w:numId w:val="2"/>
        </w:numPr>
        <w:tabs>
          <w:tab w:val="left" w:pos="974"/>
        </w:tabs>
        <w:spacing w:before="0" w:after="0" w:line="240" w:lineRule="auto"/>
        <w:ind w:left="974" w:right="0" w:hanging="313"/>
        <w:jc w:val="left"/>
        <w:rPr>
          <w:sz w:val="21"/>
        </w:rPr>
      </w:pPr>
      <w:r>
        <w:rPr>
          <w:spacing w:val="-6"/>
          <w:sz w:val="21"/>
        </w:rPr>
        <w:t>打印</w:t>
      </w:r>
    </w:p>
    <w:p w14:paraId="3D03CD48">
      <w:pPr>
        <w:pStyle w:val="8"/>
        <w:numPr>
          <w:ilvl w:val="0"/>
          <w:numId w:val="3"/>
        </w:numPr>
        <w:tabs>
          <w:tab w:val="left" w:pos="1187"/>
        </w:tabs>
        <w:spacing w:before="151" w:after="0" w:line="374" w:lineRule="auto"/>
        <w:ind w:left="240" w:right="382" w:firstLine="420"/>
        <w:jc w:val="left"/>
        <w:rPr>
          <w:sz w:val="21"/>
        </w:rPr>
      </w:pPr>
      <w:r>
        <w:rPr>
          <w:sz w:val="21"/>
        </w:rPr>
        <w:t>毕业论文（设计）</w:t>
      </w:r>
      <w:r>
        <w:rPr>
          <w:spacing w:val="-8"/>
          <w:sz w:val="21"/>
        </w:rPr>
        <w:t xml:space="preserve">要求统一使用 </w:t>
      </w:r>
      <w:r>
        <w:rPr>
          <w:rFonts w:ascii="Times New Roman" w:eastAsia="Times New Roman"/>
          <w:sz w:val="21"/>
        </w:rPr>
        <w:t>Microsoft</w:t>
      </w:r>
      <w:r>
        <w:rPr>
          <w:rFonts w:ascii="Times New Roman" w:eastAsia="Times New Roman"/>
          <w:spacing w:val="-14"/>
          <w:sz w:val="21"/>
        </w:rPr>
        <w:t xml:space="preserve"> </w:t>
      </w:r>
      <w:r>
        <w:rPr>
          <w:rFonts w:ascii="Times New Roman" w:eastAsia="Times New Roman"/>
          <w:sz w:val="21"/>
        </w:rPr>
        <w:t>Word</w:t>
      </w:r>
      <w:r>
        <w:rPr>
          <w:rFonts w:ascii="Times New Roman" w:eastAsia="Times New Roman"/>
          <w:spacing w:val="-8"/>
          <w:sz w:val="21"/>
        </w:rPr>
        <w:t xml:space="preserve"> </w:t>
      </w:r>
      <w:r>
        <w:rPr>
          <w:sz w:val="21"/>
        </w:rPr>
        <w:t>软件进行文字处理，论文类统一</w:t>
      </w:r>
      <w:r>
        <w:rPr>
          <w:spacing w:val="-5"/>
          <w:sz w:val="21"/>
        </w:rPr>
        <w:t xml:space="preserve">采用 </w:t>
      </w:r>
      <w:r>
        <w:rPr>
          <w:rFonts w:ascii="Times New Roman" w:eastAsia="Times New Roman"/>
          <w:sz w:val="21"/>
        </w:rPr>
        <w:t xml:space="preserve">A4 </w:t>
      </w:r>
      <w:r>
        <w:rPr>
          <w:spacing w:val="-2"/>
          <w:sz w:val="21"/>
        </w:rPr>
        <w:t xml:space="preserve">纸单面打印，设计类采用 </w:t>
      </w:r>
      <w:r>
        <w:rPr>
          <w:rFonts w:ascii="Times New Roman" w:eastAsia="Times New Roman"/>
          <w:sz w:val="21"/>
        </w:rPr>
        <w:t xml:space="preserve">A3 </w:t>
      </w:r>
      <w:r>
        <w:rPr>
          <w:sz w:val="21"/>
        </w:rPr>
        <w:t>纸单面打印；一律不加页眉，左侧装订。</w:t>
      </w:r>
    </w:p>
    <w:p w14:paraId="3F023FE3">
      <w:pPr>
        <w:pStyle w:val="8"/>
        <w:numPr>
          <w:ilvl w:val="0"/>
          <w:numId w:val="3"/>
        </w:numPr>
        <w:tabs>
          <w:tab w:val="left" w:pos="1186"/>
        </w:tabs>
        <w:spacing w:before="1" w:after="0" w:line="374" w:lineRule="auto"/>
        <w:ind w:left="240" w:right="382" w:firstLine="420"/>
        <w:jc w:val="left"/>
        <w:rPr>
          <w:sz w:val="21"/>
        </w:rPr>
      </w:pPr>
      <w:r>
        <w:rPr>
          <w:spacing w:val="-8"/>
          <w:sz w:val="21"/>
        </w:rPr>
        <w:t xml:space="preserve">上下页边距为 </w:t>
      </w:r>
      <w:r>
        <w:rPr>
          <w:rFonts w:ascii="Times New Roman" w:eastAsia="Times New Roman"/>
          <w:sz w:val="21"/>
        </w:rPr>
        <w:t>2.54cm</w:t>
      </w:r>
      <w:r>
        <w:rPr>
          <w:spacing w:val="-7"/>
          <w:sz w:val="21"/>
        </w:rPr>
        <w:t xml:space="preserve">、左右页边距为 </w:t>
      </w:r>
      <w:r>
        <w:rPr>
          <w:rFonts w:ascii="Times New Roman" w:eastAsia="Times New Roman"/>
          <w:sz w:val="21"/>
        </w:rPr>
        <w:t>2.6cm</w:t>
      </w:r>
      <w:r>
        <w:rPr>
          <w:sz w:val="21"/>
        </w:rPr>
        <w:t>，字间距为标准。封面的行间距为单</w:t>
      </w:r>
      <w:r>
        <w:rPr>
          <w:spacing w:val="-2"/>
          <w:sz w:val="21"/>
        </w:rPr>
        <w:t xml:space="preserve">倍行距；目录及正文的行间距为 </w:t>
      </w:r>
      <w:r>
        <w:rPr>
          <w:rFonts w:ascii="Times New Roman" w:eastAsia="Times New Roman"/>
          <w:sz w:val="21"/>
        </w:rPr>
        <w:t xml:space="preserve">1.5 </w:t>
      </w:r>
      <w:r>
        <w:rPr>
          <w:sz w:val="21"/>
        </w:rPr>
        <w:t>倍行距。</w:t>
      </w:r>
    </w:p>
    <w:p w14:paraId="5773FF6D">
      <w:pPr>
        <w:pStyle w:val="8"/>
        <w:numPr>
          <w:ilvl w:val="0"/>
          <w:numId w:val="3"/>
        </w:numPr>
        <w:tabs>
          <w:tab w:val="left" w:pos="1137"/>
        </w:tabs>
        <w:spacing w:before="0" w:after="0" w:line="240" w:lineRule="auto"/>
        <w:ind w:left="1137" w:right="0" w:hanging="476"/>
        <w:jc w:val="left"/>
        <w:rPr>
          <w:sz w:val="21"/>
        </w:rPr>
      </w:pPr>
      <w:r>
        <w:rPr>
          <w:spacing w:val="-6"/>
          <w:sz w:val="21"/>
        </w:rPr>
        <w:t xml:space="preserve">中文部分的字体字号与相应的格式要求一致；英文部分一律用 </w:t>
      </w:r>
      <w:r>
        <w:rPr>
          <w:rFonts w:ascii="Times New Roman" w:eastAsia="Times New Roman"/>
          <w:spacing w:val="-4"/>
          <w:sz w:val="21"/>
        </w:rPr>
        <w:t>Times</w:t>
      </w:r>
      <w:r>
        <w:rPr>
          <w:rFonts w:ascii="Times New Roman" w:eastAsia="Times New Roman"/>
          <w:spacing w:val="16"/>
          <w:sz w:val="21"/>
        </w:rPr>
        <w:t xml:space="preserve"> </w:t>
      </w:r>
      <w:r>
        <w:rPr>
          <w:rFonts w:ascii="Times New Roman" w:eastAsia="Times New Roman"/>
          <w:spacing w:val="-4"/>
          <w:sz w:val="21"/>
        </w:rPr>
        <w:t>New</w:t>
      </w:r>
      <w:r>
        <w:rPr>
          <w:rFonts w:ascii="Times New Roman" w:eastAsia="Times New Roman"/>
          <w:spacing w:val="16"/>
          <w:sz w:val="21"/>
        </w:rPr>
        <w:t xml:space="preserve"> </w:t>
      </w:r>
      <w:r>
        <w:rPr>
          <w:rFonts w:ascii="Times New Roman" w:eastAsia="Times New Roman"/>
          <w:spacing w:val="-4"/>
          <w:sz w:val="21"/>
        </w:rPr>
        <w:t>Roman</w:t>
      </w:r>
      <w:r>
        <w:rPr>
          <w:spacing w:val="-10"/>
          <w:sz w:val="21"/>
        </w:rPr>
        <w:t>。</w:t>
      </w:r>
    </w:p>
    <w:p w14:paraId="0F07EC34">
      <w:pPr>
        <w:pStyle w:val="8"/>
        <w:numPr>
          <w:ilvl w:val="0"/>
          <w:numId w:val="3"/>
        </w:numPr>
        <w:tabs>
          <w:tab w:val="left" w:pos="1184"/>
        </w:tabs>
        <w:spacing w:before="151" w:after="0" w:line="374" w:lineRule="auto"/>
        <w:ind w:left="240" w:right="337" w:firstLine="420"/>
        <w:jc w:val="left"/>
        <w:rPr>
          <w:sz w:val="21"/>
        </w:rPr>
      </w:pPr>
      <w:r>
        <w:rPr>
          <w:spacing w:val="-2"/>
          <w:sz w:val="21"/>
        </w:rPr>
        <w:t>正文的中文摘要及关键词、论文（设计）主体、参考文献、致谢等内容均不独立成页，页码从中文摘要开始在页脚处按阿拉伯数字连续编排，如</w:t>
      </w:r>
      <w:r>
        <w:rPr>
          <w:rFonts w:ascii="Times New Roman" w:hAnsi="Times New Roman" w:eastAsia="Times New Roman"/>
          <w:spacing w:val="-2"/>
          <w:sz w:val="21"/>
        </w:rPr>
        <w:t>“1”</w:t>
      </w:r>
      <w:r>
        <w:rPr>
          <w:spacing w:val="-2"/>
          <w:sz w:val="21"/>
        </w:rPr>
        <w:t>、</w:t>
      </w:r>
      <w:r>
        <w:rPr>
          <w:rFonts w:ascii="Times New Roman" w:hAnsi="Times New Roman" w:eastAsia="Times New Roman"/>
          <w:spacing w:val="-2"/>
          <w:sz w:val="21"/>
        </w:rPr>
        <w:t>“2”……</w:t>
      </w:r>
      <w:r>
        <w:rPr>
          <w:spacing w:val="-2"/>
          <w:sz w:val="21"/>
        </w:rPr>
        <w:t>，居中书写。</w:t>
      </w:r>
    </w:p>
    <w:p w14:paraId="41FB34A3">
      <w:pPr>
        <w:pStyle w:val="8"/>
        <w:numPr>
          <w:ilvl w:val="1"/>
          <w:numId w:val="2"/>
        </w:numPr>
        <w:tabs>
          <w:tab w:val="left" w:pos="974"/>
        </w:tabs>
        <w:spacing w:before="1" w:after="0" w:line="240" w:lineRule="auto"/>
        <w:ind w:left="974" w:right="0" w:hanging="313"/>
        <w:jc w:val="left"/>
        <w:rPr>
          <w:sz w:val="21"/>
        </w:rPr>
      </w:pPr>
      <w:r>
        <w:rPr>
          <w:spacing w:val="-6"/>
          <w:sz w:val="21"/>
        </w:rPr>
        <w:t>封面</w:t>
      </w:r>
    </w:p>
    <w:p w14:paraId="6D9D405B">
      <w:pPr>
        <w:pStyle w:val="3"/>
        <w:spacing w:before="151"/>
        <w:ind w:left="661"/>
      </w:pPr>
      <w:r>
        <w:rPr>
          <w:spacing w:val="-3"/>
        </w:rPr>
        <w:t>采用学校规定的封面格式，统一用蓝色铜版纸装订。</w:t>
      </w:r>
    </w:p>
    <w:p w14:paraId="21739A08">
      <w:pPr>
        <w:pStyle w:val="8"/>
        <w:numPr>
          <w:ilvl w:val="1"/>
          <w:numId w:val="2"/>
        </w:numPr>
        <w:tabs>
          <w:tab w:val="left" w:pos="974"/>
        </w:tabs>
        <w:spacing w:before="151" w:after="0" w:line="240" w:lineRule="auto"/>
        <w:ind w:left="974" w:right="0" w:hanging="313"/>
        <w:jc w:val="left"/>
        <w:rPr>
          <w:sz w:val="21"/>
        </w:rPr>
      </w:pPr>
      <w:r>
        <w:rPr>
          <w:spacing w:val="-6"/>
          <w:sz w:val="21"/>
        </w:rPr>
        <w:t>目录</w:t>
      </w:r>
    </w:p>
    <w:p w14:paraId="6036C370">
      <w:pPr>
        <w:pStyle w:val="3"/>
        <w:spacing w:before="150" w:line="374" w:lineRule="auto"/>
        <w:ind w:right="289" w:firstLine="420"/>
      </w:pPr>
      <w:r>
        <w:rPr>
          <w:spacing w:val="-2"/>
        </w:rPr>
        <w:t>目录独立成页。包括论文中一级、二级、三级标题及页码，含摘要与关键词、正文章、节、条题目、参考文献、致谢、附录等。</w:t>
      </w:r>
    </w:p>
    <w:p w14:paraId="275B03EC">
      <w:pPr>
        <w:pStyle w:val="8"/>
        <w:numPr>
          <w:ilvl w:val="1"/>
          <w:numId w:val="2"/>
        </w:numPr>
        <w:tabs>
          <w:tab w:val="left" w:pos="974"/>
        </w:tabs>
        <w:spacing w:before="1" w:after="0" w:line="240" w:lineRule="auto"/>
        <w:ind w:left="974" w:right="0" w:hanging="313"/>
        <w:jc w:val="left"/>
        <w:rPr>
          <w:sz w:val="21"/>
        </w:rPr>
      </w:pPr>
      <w:bookmarkStart w:id="1" w:name="5．标题层次"/>
      <w:bookmarkEnd w:id="1"/>
      <w:r>
        <w:rPr>
          <w:spacing w:val="-4"/>
          <w:sz w:val="21"/>
        </w:rPr>
        <w:t>标题层次</w:t>
      </w:r>
    </w:p>
    <w:p w14:paraId="4FAD904F">
      <w:pPr>
        <w:pStyle w:val="3"/>
        <w:spacing w:before="151" w:line="374" w:lineRule="auto"/>
        <w:ind w:right="382" w:firstLine="420"/>
      </w:pPr>
      <w:r>
        <mc:AlternateContent>
          <mc:Choice Requires="wps">
            <w:drawing>
              <wp:anchor distT="0" distB="0" distL="0" distR="0" simplePos="0" relativeHeight="251662336" behindDoc="1" locked="0" layoutInCell="1" allowOverlap="1">
                <wp:simplePos x="0" y="0"/>
                <wp:positionH relativeFrom="page">
                  <wp:posOffset>976630</wp:posOffset>
                </wp:positionH>
                <wp:positionV relativeFrom="paragraph">
                  <wp:posOffset>552450</wp:posOffset>
                </wp:positionV>
                <wp:extent cx="5607050" cy="1270"/>
                <wp:effectExtent l="0" t="0" r="0" b="0"/>
                <wp:wrapNone/>
                <wp:docPr id="1" name="Graphic 1"/>
                <wp:cNvGraphicFramePr/>
                <a:graphic xmlns:a="http://schemas.openxmlformats.org/drawingml/2006/main">
                  <a:graphicData uri="http://schemas.microsoft.com/office/word/2010/wordprocessingShape">
                    <wps:wsp>
                      <wps:cNvSpPr/>
                      <wps:spPr>
                        <a:xfrm>
                          <a:off x="0" y="0"/>
                          <a:ext cx="5607050" cy="1270"/>
                        </a:xfrm>
                        <a:custGeom>
                          <a:avLst/>
                          <a:gdLst/>
                          <a:ahLst/>
                          <a:cxnLst/>
                          <a:rect l="l" t="t" r="r" b="b"/>
                          <a:pathLst>
                            <a:path w="5607050">
                              <a:moveTo>
                                <a:pt x="0" y="0"/>
                              </a:moveTo>
                              <a:lnTo>
                                <a:pt x="5607050" y="0"/>
                              </a:lnTo>
                            </a:path>
                          </a:pathLst>
                        </a:custGeom>
                        <a:ln w="6096">
                          <a:solidFill>
                            <a:srgbClr val="000000"/>
                          </a:solidFill>
                          <a:prstDash val="solid"/>
                        </a:ln>
                      </wps:spPr>
                      <wps:bodyPr wrap="square" lIns="0" tIns="0" rIns="0" bIns="0" rtlCol="0">
                        <a:noAutofit/>
                      </wps:bodyPr>
                    </wps:wsp>
                  </a:graphicData>
                </a:graphic>
              </wp:anchor>
            </w:drawing>
          </mc:Choice>
          <mc:Fallback>
            <w:pict>
              <v:shape id="Graphic 1" o:spid="_x0000_s1026" o:spt="100" style="position:absolute;left:0pt;margin-left:76.9pt;margin-top:43.5pt;height:0.1pt;width:441.5pt;mso-position-horizontal-relative:page;z-index:-251654144;mso-width-relative:page;mso-height-relative:page;" filled="f" stroked="t" coordsize="5607050,1" o:gfxdata="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h+mNN9kAAAAKAQAADwAAAAAAAAAB&#10;ACAAAAAiAAAAZHJzL2Rvd25yZXYueG1sUEsBAhQAFAAAAAgAh07iQFsDuwwPAgAAegQAAA4AAAAA&#10;AAAAAQAgAAAAKAEAAGRycy9lMm9Eb2MueG1sUEsFBgAAAAAGAAYAWQEAAKkFAAAAAA==&#10;" path="m0,0l5607050,0e">
                <v:fill on="f" focussize="0,0"/>
                <v:stroke weight="0.48pt" color="#000000" joinstyle="round"/>
                <v:imagedata o:title=""/>
                <o:lock v:ext="edit" aspectratio="f"/>
                <v:textbox inset="0mm,0mm,0mm,0mm"/>
              </v:shape>
            </w:pict>
          </mc:Fallback>
        </mc:AlternateContent>
      </w:r>
      <w:r>
        <w:rPr>
          <w:spacing w:val="-1"/>
        </w:rPr>
        <w:t xml:space="preserve">采用分级阿拉伯数字，相同的层次采用统一的表示体例。引出问题 </w:t>
      </w:r>
      <w:r>
        <w:rPr>
          <w:rFonts w:ascii="Times New Roman" w:eastAsia="Times New Roman"/>
        </w:rPr>
        <w:t>(</w:t>
      </w:r>
      <w:r>
        <w:t>综述</w:t>
      </w:r>
      <w:r>
        <w:rPr>
          <w:rFonts w:ascii="Times New Roman" w:eastAsia="Times New Roman"/>
          <w:spacing w:val="10"/>
        </w:rPr>
        <w:t xml:space="preserve">) </w:t>
      </w:r>
      <w:r>
        <w:t>部分一般采</w:t>
      </w:r>
      <w:r>
        <w:rPr>
          <w:spacing w:val="-2"/>
        </w:rPr>
        <w:t>用引言的形式，标题从引言开始标注，至结论部分。</w:t>
      </w:r>
    </w:p>
    <w:p w14:paraId="100CF265">
      <w:pPr>
        <w:spacing w:before="0" w:line="141" w:lineRule="exact"/>
        <w:ind w:left="4409" w:right="0" w:firstLine="0"/>
        <w:jc w:val="left"/>
        <w:rPr>
          <w:sz w:val="18"/>
        </w:rPr>
      </w:pPr>
      <w:r>
        <w:rPr>
          <w:spacing w:val="-10"/>
          <w:sz w:val="18"/>
        </w:rPr>
        <w:t>一级标题小三号黑体，顶格书写序数，空一字宽写标题，</w:t>
      </w:r>
    </w:p>
    <w:p w14:paraId="2991B5A9">
      <w:pPr>
        <w:spacing w:after="0" w:line="141" w:lineRule="exact"/>
        <w:jc w:val="left"/>
        <w:rPr>
          <w:sz w:val="18"/>
        </w:rPr>
        <w:sectPr>
          <w:pgSz w:w="11910" w:h="16840"/>
          <w:pgMar w:top="1500" w:right="1417" w:bottom="280" w:left="1559" w:header="720" w:footer="720" w:gutter="0"/>
          <w:cols w:space="720" w:num="1"/>
        </w:sectPr>
      </w:pPr>
    </w:p>
    <w:p w14:paraId="10B01FB7">
      <w:pPr>
        <w:tabs>
          <w:tab w:val="left" w:pos="1371"/>
        </w:tabs>
        <w:spacing w:before="0" w:line="211" w:lineRule="exact"/>
        <w:ind w:left="87" w:right="0" w:firstLine="0"/>
        <w:jc w:val="left"/>
        <w:rPr>
          <w:rFonts w:ascii="Times New Roman" w:hAnsi="Times New Roman" w:eastAsia="Times New Roman"/>
          <w:sz w:val="18"/>
        </w:rPr>
      </w:pPr>
      <w:r>
        <w:rPr>
          <w:sz w:val="18"/>
        </w:rPr>
        <w:t>第一层</w:t>
      </w:r>
      <w:r>
        <w:rPr>
          <w:spacing w:val="-10"/>
          <w:sz w:val="18"/>
        </w:rPr>
        <w:t>次</w:t>
      </w:r>
      <w:r>
        <w:rPr>
          <w:sz w:val="18"/>
        </w:rPr>
        <w:tab/>
      </w:r>
      <w:r>
        <w:rPr>
          <w:rFonts w:ascii="Times New Roman" w:hAnsi="Times New Roman" w:eastAsia="Times New Roman"/>
          <w:spacing w:val="-2"/>
          <w:sz w:val="18"/>
        </w:rPr>
        <w:t>1□×××××</w:t>
      </w:r>
    </w:p>
    <w:p w14:paraId="5E7B77E1">
      <w:pPr>
        <w:tabs>
          <w:tab w:val="left" w:pos="1371"/>
        </w:tabs>
        <w:spacing w:before="155" w:line="470" w:lineRule="atLeast"/>
        <w:ind w:left="1371" w:right="38" w:hanging="1284"/>
        <w:jc w:val="left"/>
        <w:rPr>
          <w:rFonts w:ascii="Times New Roman" w:hAnsi="Times New Roman" w:eastAsia="Times New Roman"/>
          <w:sz w:val="18"/>
        </w:rPr>
      </w:pPr>
      <w:r>
        <w:rPr>
          <w:rFonts w:ascii="Times New Roman" w:hAnsi="Times New Roman" w:eastAsia="Times New Roman"/>
          <w:sz w:val="18"/>
        </w:rPr>
        <mc:AlternateContent>
          <mc:Choice Requires="wps">
            <w:drawing>
              <wp:anchor distT="0" distB="0" distL="0" distR="0" simplePos="0" relativeHeight="251659264" behindDoc="0" locked="0" layoutInCell="1" allowOverlap="1">
                <wp:simplePos x="0" y="0"/>
                <wp:positionH relativeFrom="page">
                  <wp:posOffset>976630</wp:posOffset>
                </wp:positionH>
                <wp:positionV relativeFrom="paragraph">
                  <wp:posOffset>112395</wp:posOffset>
                </wp:positionV>
                <wp:extent cx="5607050" cy="1270"/>
                <wp:effectExtent l="0" t="0" r="0" b="0"/>
                <wp:wrapNone/>
                <wp:docPr id="2" name="Graphic 2"/>
                <wp:cNvGraphicFramePr/>
                <a:graphic xmlns:a="http://schemas.openxmlformats.org/drawingml/2006/main">
                  <a:graphicData uri="http://schemas.microsoft.com/office/word/2010/wordprocessingShape">
                    <wps:wsp>
                      <wps:cNvSpPr/>
                      <wps:spPr>
                        <a:xfrm>
                          <a:off x="0" y="0"/>
                          <a:ext cx="5607050" cy="1270"/>
                        </a:xfrm>
                        <a:custGeom>
                          <a:avLst/>
                          <a:gdLst/>
                          <a:ahLst/>
                          <a:cxnLst/>
                          <a:rect l="l" t="t" r="r" b="b"/>
                          <a:pathLst>
                            <a:path w="5607050">
                              <a:moveTo>
                                <a:pt x="0" y="0"/>
                              </a:moveTo>
                              <a:lnTo>
                                <a:pt x="5607050" y="0"/>
                              </a:lnTo>
                            </a:path>
                          </a:pathLst>
                        </a:custGeom>
                        <a:ln w="6096">
                          <a:solidFill>
                            <a:srgbClr val="000000"/>
                          </a:solidFill>
                          <a:prstDash val="solid"/>
                        </a:ln>
                      </wps:spPr>
                      <wps:bodyPr wrap="square" lIns="0" tIns="0" rIns="0" bIns="0" rtlCol="0">
                        <a:noAutofit/>
                      </wps:bodyPr>
                    </wps:wsp>
                  </a:graphicData>
                </a:graphic>
              </wp:anchor>
            </w:drawing>
          </mc:Choice>
          <mc:Fallback>
            <w:pict>
              <v:shape id="Graphic 2" o:spid="_x0000_s1026" o:spt="100" style="position:absolute;left:0pt;margin-left:76.9pt;margin-top:8.85pt;height:0.1pt;width:441.5pt;mso-position-horizontal-relative:page;z-index:251659264;mso-width-relative:page;mso-height-relative:page;" filled="f" stroked="t" coordsize="5607050,1" o:gfxdata="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7NMkTZAAAACgEAAA8AAAAAAAAA&#10;AQAgAAAAIgAAAGRycy9kb3ducmV2LnhtbFBLAQIUABQAAAAIAIdO4kB4PkxdEAIAAHoEAAAOAAAA&#10;AAAAAAEAIAAAACgBAABkcnMvZTJvRG9jLnhtbFBLBQYAAAAABgAGAFkBAACqBQAAAAA=&#10;" path="m0,0l5607050,0e">
                <v:fill on="f" focussize="0,0"/>
                <v:stroke weight="0.48pt" color="#000000" joinstyle="round"/>
                <v:imagedata o:title=""/>
                <o:lock v:ext="edit" aspectratio="f"/>
                <v:textbox inset="0mm,0mm,0mm,0mm"/>
              </v:shape>
            </w:pict>
          </mc:Fallback>
        </mc:AlternateContent>
      </w:r>
      <w:r>
        <w:rPr>
          <w:rFonts w:ascii="Times New Roman" w:hAnsi="Times New Roman" w:eastAsia="Times New Roman"/>
          <w:sz w:val="18"/>
        </w:rPr>
        <mc:AlternateContent>
          <mc:Choice Requires="wps">
            <w:drawing>
              <wp:anchor distT="0" distB="0" distL="0" distR="0" simplePos="0" relativeHeight="251663360" behindDoc="1" locked="0" layoutInCell="1" allowOverlap="1">
                <wp:simplePos x="0" y="0"/>
                <wp:positionH relativeFrom="page">
                  <wp:posOffset>976630</wp:posOffset>
                </wp:positionH>
                <wp:positionV relativeFrom="paragraph">
                  <wp:posOffset>525145</wp:posOffset>
                </wp:positionV>
                <wp:extent cx="5607050" cy="1270"/>
                <wp:effectExtent l="0" t="0" r="0" b="0"/>
                <wp:wrapNone/>
                <wp:docPr id="3" name="Graphic 3"/>
                <wp:cNvGraphicFramePr/>
                <a:graphic xmlns:a="http://schemas.openxmlformats.org/drawingml/2006/main">
                  <a:graphicData uri="http://schemas.microsoft.com/office/word/2010/wordprocessingShape">
                    <wps:wsp>
                      <wps:cNvSpPr/>
                      <wps:spPr>
                        <a:xfrm>
                          <a:off x="0" y="0"/>
                          <a:ext cx="5607050" cy="1270"/>
                        </a:xfrm>
                        <a:custGeom>
                          <a:avLst/>
                          <a:gdLst/>
                          <a:ahLst/>
                          <a:cxnLst/>
                          <a:rect l="l" t="t" r="r" b="b"/>
                          <a:pathLst>
                            <a:path w="5607050">
                              <a:moveTo>
                                <a:pt x="0" y="0"/>
                              </a:moveTo>
                              <a:lnTo>
                                <a:pt x="5607050" y="0"/>
                              </a:lnTo>
                            </a:path>
                          </a:pathLst>
                        </a:custGeom>
                        <a:ln w="6096">
                          <a:solidFill>
                            <a:srgbClr val="000000"/>
                          </a:solidFill>
                          <a:prstDash val="solid"/>
                        </a:ln>
                      </wps:spPr>
                      <wps:bodyPr wrap="square" lIns="0" tIns="0" rIns="0" bIns="0" rtlCol="0">
                        <a:noAutofit/>
                      </wps:bodyPr>
                    </wps:wsp>
                  </a:graphicData>
                </a:graphic>
              </wp:anchor>
            </w:drawing>
          </mc:Choice>
          <mc:Fallback>
            <w:pict>
              <v:shape id="Graphic 3" o:spid="_x0000_s1026" o:spt="100" style="position:absolute;left:0pt;margin-left:76.9pt;margin-top:41.35pt;height:0.1pt;width:441.5pt;mso-position-horizontal-relative:page;z-index:-251653120;mso-width-relative:page;mso-height-relative:page;" filled="f" stroked="t" coordsize="5607050,1" o:gfxdata="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Cy/pU2gAAAAoBAAAPAAAAAAAA&#10;AAEAIAAAACIAAABkcnMvZG93bnJldi54bWxQSwECFAAUAAAACACHTuJAmSrhbRACAAB6BAAADgAA&#10;AAAAAAABACAAAAApAQAAZHJzL2Uyb0RvYy54bWxQSwUGAAAAAAYABgBZAQAAqwUAAAAA&#10;" path="m0,0l5607050,0e">
                <v:fill on="f" focussize="0,0"/>
                <v:stroke weight="0.48pt" color="#000000" joinstyle="round"/>
                <v:imagedata o:title=""/>
                <o:lock v:ext="edit" aspectratio="f"/>
                <v:textbox inset="0mm,0mm,0mm,0mm"/>
              </v:shape>
            </w:pict>
          </mc:Fallback>
        </mc:AlternateContent>
      </w:r>
      <w:r>
        <w:rPr>
          <w:spacing w:val="-4"/>
          <w:sz w:val="18"/>
        </w:rPr>
        <w:t>第二层次</w:t>
      </w:r>
      <w:r>
        <w:rPr>
          <w:sz w:val="18"/>
        </w:rPr>
        <w:tab/>
      </w:r>
      <w:r>
        <w:rPr>
          <w:rFonts w:ascii="Times New Roman" w:hAnsi="Times New Roman" w:eastAsia="Times New Roman"/>
          <w:spacing w:val="-2"/>
          <w:sz w:val="18"/>
        </w:rPr>
        <w:t>1.1□××××× 1.1.1□×××××</w:t>
      </w:r>
    </w:p>
    <w:p w14:paraId="182D31EF">
      <w:pPr>
        <w:spacing w:before="141"/>
        <w:ind w:left="87" w:right="0" w:firstLine="0"/>
        <w:jc w:val="left"/>
        <w:rPr>
          <w:sz w:val="18"/>
        </w:rPr>
      </w:pPr>
      <w:r>
        <w:br w:type="column"/>
      </w:r>
      <w:r>
        <w:rPr>
          <w:spacing w:val="-1"/>
          <w:sz w:val="18"/>
        </w:rPr>
        <w:t>单独占行，末尾不加标点</w:t>
      </w:r>
    </w:p>
    <w:p w14:paraId="221D67DC">
      <w:pPr>
        <w:spacing w:before="98" w:line="333" w:lineRule="auto"/>
        <w:ind w:left="87" w:right="198" w:firstLine="0"/>
        <w:jc w:val="left"/>
        <w:rPr>
          <w:sz w:val="18"/>
        </w:rPr>
      </w:pPr>
      <w:r>
        <w:rPr>
          <w:spacing w:val="-2"/>
          <w:sz w:val="18"/>
        </w:rPr>
        <w:t>二级标题四号黑体，顶格书写序数，空一字宽写标题，单独占行，末尾不加标点</w:t>
      </w:r>
    </w:p>
    <w:p w14:paraId="7186F134">
      <w:pPr>
        <w:spacing w:before="10" w:line="186" w:lineRule="exact"/>
        <w:ind w:left="87" w:right="0" w:firstLine="0"/>
        <w:jc w:val="left"/>
        <w:rPr>
          <w:sz w:val="18"/>
        </w:rPr>
      </w:pPr>
      <w:r>
        <w:rPr>
          <w:spacing w:val="-10"/>
          <w:sz w:val="18"/>
        </w:rPr>
        <w:t>三级标题小四号黑体，顶格书写序数，空一字宽写标题，</w:t>
      </w:r>
    </w:p>
    <w:p w14:paraId="3C10B868">
      <w:pPr>
        <w:spacing w:after="0" w:line="186" w:lineRule="exact"/>
        <w:jc w:val="left"/>
        <w:rPr>
          <w:sz w:val="18"/>
        </w:rPr>
        <w:sectPr>
          <w:type w:val="continuous"/>
          <w:pgSz w:w="11910" w:h="16840"/>
          <w:pgMar w:top="1400" w:right="1417" w:bottom="280" w:left="1559" w:header="720" w:footer="720" w:gutter="0"/>
          <w:cols w:equalWidth="0" w:num="2">
            <w:col w:w="2387" w:space="1935"/>
            <w:col w:w="4612"/>
          </w:cols>
        </w:sectPr>
      </w:pPr>
    </w:p>
    <w:p w14:paraId="6944AB90">
      <w:pPr>
        <w:spacing w:before="0" w:line="205" w:lineRule="exact"/>
        <w:ind w:left="87" w:right="0" w:firstLine="0"/>
        <w:jc w:val="left"/>
        <w:rPr>
          <w:sz w:val="18"/>
        </w:rPr>
      </w:pPr>
      <w:r>
        <w:rPr>
          <w:spacing w:val="-3"/>
          <w:sz w:val="18"/>
        </w:rPr>
        <w:t>第三层次</w:t>
      </w:r>
    </w:p>
    <w:p w14:paraId="0502B306">
      <w:pPr>
        <w:spacing w:before="145"/>
        <w:ind w:left="87" w:right="0" w:firstLine="0"/>
        <w:jc w:val="left"/>
        <w:rPr>
          <w:rFonts w:ascii="Times New Roman" w:hAnsi="Times New Roman"/>
          <w:sz w:val="18"/>
        </w:rPr>
      </w:pPr>
      <w:r>
        <w:br w:type="column"/>
      </w:r>
      <w:r>
        <w:rPr>
          <w:rFonts w:ascii="Times New Roman" w:hAnsi="Times New Roman"/>
          <w:spacing w:val="-4"/>
          <w:sz w:val="18"/>
        </w:rPr>
        <w:t>□□……</w:t>
      </w:r>
    </w:p>
    <w:p w14:paraId="1850ABBC">
      <w:pPr>
        <w:spacing w:before="133"/>
        <w:ind w:left="87" w:right="0" w:firstLine="0"/>
        <w:jc w:val="left"/>
        <w:rPr>
          <w:sz w:val="18"/>
        </w:rPr>
      </w:pPr>
      <w:r>
        <w:br w:type="column"/>
      </w:r>
      <w:r>
        <w:rPr>
          <w:spacing w:val="-1"/>
          <w:sz w:val="18"/>
        </w:rPr>
        <w:t>单独占行，末尾不加标点</w:t>
      </w:r>
    </w:p>
    <w:p w14:paraId="5DBAC88D">
      <w:pPr>
        <w:spacing w:before="100" w:line="178" w:lineRule="exact"/>
        <w:ind w:left="87" w:right="0" w:firstLine="0"/>
        <w:jc w:val="left"/>
        <w:rPr>
          <w:sz w:val="18"/>
        </w:rPr>
      </w:pPr>
      <w:r>
        <w:rPr>
          <w:sz w:val="18"/>
        </w:rPr>
        <mc:AlternateContent>
          <mc:Choice Requires="wps">
            <w:drawing>
              <wp:anchor distT="0" distB="0" distL="0" distR="0" simplePos="0" relativeHeight="251660288" behindDoc="0" locked="0" layoutInCell="1" allowOverlap="1">
                <wp:simplePos x="0" y="0"/>
                <wp:positionH relativeFrom="page">
                  <wp:posOffset>976630</wp:posOffset>
                </wp:positionH>
                <wp:positionV relativeFrom="paragraph">
                  <wp:posOffset>11430</wp:posOffset>
                </wp:positionV>
                <wp:extent cx="5607050" cy="1270"/>
                <wp:effectExtent l="0" t="0" r="0" b="0"/>
                <wp:wrapNone/>
                <wp:docPr id="4" name="Graphic 4"/>
                <wp:cNvGraphicFramePr/>
                <a:graphic xmlns:a="http://schemas.openxmlformats.org/drawingml/2006/main">
                  <a:graphicData uri="http://schemas.microsoft.com/office/word/2010/wordprocessingShape">
                    <wps:wsp>
                      <wps:cNvSpPr/>
                      <wps:spPr>
                        <a:xfrm>
                          <a:off x="0" y="0"/>
                          <a:ext cx="5607050" cy="1270"/>
                        </a:xfrm>
                        <a:custGeom>
                          <a:avLst/>
                          <a:gdLst/>
                          <a:ahLst/>
                          <a:cxnLst/>
                          <a:rect l="l" t="t" r="r" b="b"/>
                          <a:pathLst>
                            <a:path w="5607050">
                              <a:moveTo>
                                <a:pt x="0" y="0"/>
                              </a:moveTo>
                              <a:lnTo>
                                <a:pt x="5607050" y="0"/>
                              </a:lnTo>
                            </a:path>
                          </a:pathLst>
                        </a:custGeom>
                        <a:ln w="6096">
                          <a:solidFill>
                            <a:srgbClr val="000000"/>
                          </a:solidFill>
                          <a:prstDash val="solid"/>
                        </a:ln>
                      </wps:spPr>
                      <wps:bodyPr wrap="square" lIns="0" tIns="0" rIns="0" bIns="0" rtlCol="0">
                        <a:noAutofit/>
                      </wps:bodyPr>
                    </wps:wsp>
                  </a:graphicData>
                </a:graphic>
              </wp:anchor>
            </w:drawing>
          </mc:Choice>
          <mc:Fallback>
            <w:pict>
              <v:shape id="Graphic 4" o:spid="_x0000_s1026" o:spt="100" style="position:absolute;left:0pt;margin-left:76.9pt;margin-top:0.9pt;height:0.1pt;width:441.5pt;mso-position-horizontal-relative:page;z-index:251660288;mso-width-relative:page;mso-height-relative:page;" filled="f" stroked="t" coordsize="5607050,1" o:gfxdata="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mzdZ71wAAAAgBAAAPAAAAAAAAAAEA&#10;IAAAACIAAABkcnMvZG93bnJldi54bWxQSwECFAAUAAAACACHTuJAPkSi/hACAAB6BAAADgAAAAAA&#10;AAABACAAAAAmAQAAZHJzL2Uyb0RvYy54bWxQSwUGAAAAAAYABgBZAQAAqAUAAAAA&#10;" path="m0,0l5607050,0e">
                <v:fill on="f" focussize="0,0"/>
                <v:stroke weight="0.48pt" color="#000000" joinstyle="round"/>
                <v:imagedata o:title=""/>
                <o:lock v:ext="edit" aspectratio="f"/>
                <v:textbox inset="0mm,0mm,0mm,0mm"/>
              </v:shape>
            </w:pict>
          </mc:Fallback>
        </mc:AlternateContent>
      </w:r>
      <w:r>
        <w:rPr>
          <w:spacing w:val="-3"/>
          <w:sz w:val="18"/>
        </w:rPr>
        <w:t>一般不设四级标题，如确属需要，第四层次不单独占行</w:t>
      </w:r>
    </w:p>
    <w:p w14:paraId="3E7A6858">
      <w:pPr>
        <w:spacing w:after="0" w:line="178" w:lineRule="exact"/>
        <w:jc w:val="left"/>
        <w:rPr>
          <w:sz w:val="18"/>
        </w:rPr>
        <w:sectPr>
          <w:type w:val="continuous"/>
          <w:pgSz w:w="11910" w:h="16840"/>
          <w:pgMar w:top="1400" w:right="1417" w:bottom="280" w:left="1559" w:header="720" w:footer="720" w:gutter="0"/>
          <w:cols w:equalWidth="0" w:num="3">
            <w:col w:w="848" w:space="436"/>
            <w:col w:w="704" w:space="2334"/>
            <w:col w:w="4612"/>
          </w:cols>
        </w:sectPr>
      </w:pPr>
    </w:p>
    <w:p w14:paraId="4D27AF8E">
      <w:pPr>
        <w:tabs>
          <w:tab w:val="left" w:pos="1371"/>
        </w:tabs>
        <w:spacing w:before="0" w:line="214" w:lineRule="exact"/>
        <w:ind w:left="87" w:right="0" w:firstLine="0"/>
        <w:jc w:val="left"/>
        <w:rPr>
          <w:rFonts w:ascii="Times New Roman" w:hAnsi="Times New Roman" w:eastAsia="Times New Roman"/>
          <w:sz w:val="18"/>
        </w:rPr>
      </w:pPr>
      <w:r>
        <w:rPr>
          <w:sz w:val="18"/>
        </w:rPr>
        <w:t>第四层</w:t>
      </w:r>
      <w:r>
        <w:rPr>
          <w:spacing w:val="-10"/>
          <w:sz w:val="18"/>
        </w:rPr>
        <w:t>次</w:t>
      </w:r>
      <w:r>
        <w:rPr>
          <w:sz w:val="18"/>
        </w:rPr>
        <w:tab/>
      </w:r>
      <w:r>
        <w:rPr>
          <w:rFonts w:ascii="Times New Roman" w:hAnsi="Times New Roman" w:eastAsia="Times New Roman"/>
          <w:spacing w:val="-2"/>
          <w:sz w:val="18"/>
        </w:rPr>
        <w:t>□□</w:t>
      </w:r>
      <w:r>
        <w:rPr>
          <w:spacing w:val="-2"/>
          <w:sz w:val="18"/>
        </w:rPr>
        <w:t>（</w:t>
      </w:r>
      <w:r>
        <w:rPr>
          <w:rFonts w:ascii="Times New Roman" w:hAnsi="Times New Roman" w:eastAsia="Times New Roman"/>
          <w:spacing w:val="-2"/>
          <w:sz w:val="18"/>
        </w:rPr>
        <w:t>1</w:t>
      </w:r>
      <w:r>
        <w:rPr>
          <w:spacing w:val="-2"/>
          <w:sz w:val="18"/>
        </w:rPr>
        <w:t>）</w:t>
      </w:r>
      <w:r>
        <w:rPr>
          <w:rFonts w:ascii="Times New Roman" w:hAnsi="Times New Roman" w:eastAsia="Times New Roman"/>
          <w:spacing w:val="-2"/>
          <w:sz w:val="18"/>
        </w:rPr>
        <w:t>××××</w:t>
      </w:r>
      <w:r>
        <w:rPr>
          <w:spacing w:val="-2"/>
          <w:sz w:val="18"/>
        </w:rPr>
        <w:t>。</w:t>
      </w:r>
      <w:r>
        <w:rPr>
          <w:rFonts w:ascii="Times New Roman" w:hAnsi="Times New Roman" w:eastAsia="Times New Roman"/>
          <w:spacing w:val="-5"/>
          <w:sz w:val="18"/>
        </w:rPr>
        <w:t>……</w:t>
      </w:r>
    </w:p>
    <w:p w14:paraId="62601E0F">
      <w:pPr>
        <w:spacing w:before="141"/>
        <w:ind w:left="87" w:right="0" w:firstLine="0"/>
        <w:jc w:val="left"/>
        <w:rPr>
          <w:sz w:val="18"/>
        </w:rPr>
      </w:pPr>
      <w:r>
        <w:br w:type="column"/>
      </w:r>
      <w:r>
        <w:rPr>
          <w:spacing w:val="-2"/>
          <w:sz w:val="18"/>
        </w:rPr>
        <w:t>书写，首行空两字宽</w:t>
      </w:r>
    </w:p>
    <w:p w14:paraId="64741821">
      <w:pPr>
        <w:spacing w:after="0"/>
        <w:jc w:val="left"/>
        <w:rPr>
          <w:sz w:val="18"/>
        </w:rPr>
        <w:sectPr>
          <w:type w:val="continuous"/>
          <w:pgSz w:w="11910" w:h="16840"/>
          <w:pgMar w:top="1400" w:right="1417" w:bottom="280" w:left="1559" w:header="720" w:footer="720" w:gutter="0"/>
          <w:cols w:equalWidth="0" w:num="2">
            <w:col w:w="3025" w:space="1298"/>
            <w:col w:w="4611"/>
          </w:cols>
        </w:sectPr>
      </w:pPr>
    </w:p>
    <w:p w14:paraId="79D9A04C">
      <w:pPr>
        <w:pStyle w:val="3"/>
        <w:spacing w:line="20" w:lineRule="exact"/>
        <w:ind w:left="-21"/>
        <w:rPr>
          <w:sz w:val="2"/>
        </w:rPr>
      </w:pPr>
      <w:r>
        <w:rPr>
          <w:sz w:val="2"/>
        </w:rPr>
        <mc:AlternateContent>
          <mc:Choice Requires="wpg">
            <w:drawing>
              <wp:inline distT="0" distB="0" distL="0" distR="0">
                <wp:extent cx="5607050" cy="6350"/>
                <wp:effectExtent l="9525" t="0" r="0" b="3175"/>
                <wp:docPr id="5" name="Group 5"/>
                <wp:cNvGraphicFramePr/>
                <a:graphic xmlns:a="http://schemas.openxmlformats.org/drawingml/2006/main">
                  <a:graphicData uri="http://schemas.microsoft.com/office/word/2010/wordprocessingGroup">
                    <wpg:wgp>
                      <wpg:cNvGrpSpPr/>
                      <wpg:grpSpPr>
                        <a:xfrm>
                          <a:off x="0" y="0"/>
                          <a:ext cx="5607050" cy="6350"/>
                          <a:chOff x="0" y="0"/>
                          <a:chExt cx="5607050" cy="6350"/>
                        </a:xfrm>
                      </wpg:grpSpPr>
                      <wps:wsp>
                        <wps:cNvPr id="6" name="Graphic 6"/>
                        <wps:cNvSpPr/>
                        <wps:spPr>
                          <a:xfrm>
                            <a:off x="0" y="3047"/>
                            <a:ext cx="5607050" cy="1270"/>
                          </a:xfrm>
                          <a:custGeom>
                            <a:avLst/>
                            <a:gdLst/>
                            <a:ahLst/>
                            <a:cxnLst/>
                            <a:rect l="l" t="t" r="r" b="b"/>
                            <a:pathLst>
                              <a:path w="5607050">
                                <a:moveTo>
                                  <a:pt x="0" y="0"/>
                                </a:moveTo>
                                <a:lnTo>
                                  <a:pt x="5607050" y="0"/>
                                </a:lnTo>
                              </a:path>
                            </a:pathLst>
                          </a:custGeom>
                          <a:ln w="6096">
                            <a:solidFill>
                              <a:srgbClr val="000000"/>
                            </a:solidFill>
                            <a:prstDash val="solid"/>
                          </a:ln>
                        </wps:spPr>
                        <wps:bodyPr wrap="square" lIns="0" tIns="0" rIns="0" bIns="0" rtlCol="0">
                          <a:noAutofit/>
                        </wps:bodyPr>
                      </wps:wsp>
                    </wpg:wgp>
                  </a:graphicData>
                </a:graphic>
              </wp:inline>
            </w:drawing>
          </mc:Choice>
          <mc:Fallback>
            <w:pict>
              <v:group id="Group 5" o:spid="_x0000_s1026" o:spt="203" style="height:0.5pt;width:441.5pt;" coordsize="5607050,6350" o:gfxdata="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Pwk&#10;M5PTAAAAAwEAAA8AAAAAAAAAAQAgAAAAIgAAAGRycy9kb3ducmV2LnhtbFBLAQIUABQAAAAIAIdO&#10;4kAPD4sCYQIAAKcFAAAOAAAAAAAAAAEAIAAAACIBAABkcnMvZTJvRG9jLnhtbFBLBQYAAAAABgAG&#10;AFkBAAD1BQAAAAA=&#10;">
                <o:lock v:ext="edit" aspectratio="f"/>
                <v:shape id="Graphic 6" o:spid="_x0000_s1026" o:spt="100" style="position:absolute;left:0;top:3047;height:1270;width:5607050;" filled="f" stroked="t" coordsize="5607050,1" o:gfxdata="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GSLIa8AAAA&#10;2gAAAA8AAAAAAAAAAQAgAAAAIgAAAGRycy9kb3ducmV2LnhtbFBLAQIUABQAAAAIAIdO4kAzLwWe&#10;OwAAADkAAAAQAAAAAAAAAAEAIAAAAAsBAABkcnMvc2hhcGV4bWwueG1sUEsFBgAAAAAGAAYAWwEA&#10;ALUDAAAAAA==&#10;" path="m0,0l5607050,0e">
                  <v:fill on="f" focussize="0,0"/>
                  <v:stroke weight="0.48pt" color="#000000" joinstyle="round"/>
                  <v:imagedata o:title=""/>
                  <o:lock v:ext="edit" aspectratio="f"/>
                  <v:textbox inset="0mm,0mm,0mm,0mm"/>
                </v:shape>
                <w10:wrap type="none"/>
                <w10:anchorlock/>
              </v:group>
            </w:pict>
          </mc:Fallback>
        </mc:AlternateContent>
      </w:r>
    </w:p>
    <w:p w14:paraId="5AA77274">
      <w:pPr>
        <w:pStyle w:val="3"/>
        <w:spacing w:before="223"/>
        <w:ind w:left="0"/>
      </w:pPr>
    </w:p>
    <w:p w14:paraId="1DD852BC">
      <w:pPr>
        <w:pStyle w:val="8"/>
        <w:numPr>
          <w:ilvl w:val="1"/>
          <w:numId w:val="2"/>
        </w:numPr>
        <w:tabs>
          <w:tab w:val="left" w:pos="921"/>
        </w:tabs>
        <w:spacing w:before="1" w:after="0" w:line="240" w:lineRule="auto"/>
        <w:ind w:left="921" w:right="0" w:hanging="260"/>
        <w:jc w:val="left"/>
        <w:rPr>
          <w:sz w:val="21"/>
        </w:rPr>
      </w:pPr>
      <w:r>
        <w:rPr>
          <w:spacing w:val="-8"/>
          <w:sz w:val="21"/>
        </w:rPr>
        <w:t>表格</w:t>
      </w:r>
    </w:p>
    <w:p w14:paraId="5FF5889A">
      <w:pPr>
        <w:pStyle w:val="8"/>
        <w:numPr>
          <w:ilvl w:val="0"/>
          <w:numId w:val="4"/>
        </w:numPr>
        <w:tabs>
          <w:tab w:val="left" w:pos="1182"/>
        </w:tabs>
        <w:spacing w:before="131" w:after="0" w:line="240" w:lineRule="auto"/>
        <w:ind w:left="1182" w:right="0" w:hanging="521"/>
        <w:jc w:val="left"/>
        <w:rPr>
          <w:sz w:val="21"/>
        </w:rPr>
      </w:pPr>
      <w:r>
        <w:rPr>
          <w:spacing w:val="-4"/>
          <w:sz w:val="21"/>
        </w:rPr>
        <w:t xml:space="preserve">统一使用三线表，顶线、底线为 </w:t>
      </w:r>
      <w:r>
        <w:rPr>
          <w:rFonts w:ascii="Times New Roman" w:eastAsia="Times New Roman"/>
          <w:sz w:val="21"/>
        </w:rPr>
        <w:t>1.5</w:t>
      </w:r>
      <w:r>
        <w:rPr>
          <w:rFonts w:ascii="Times New Roman" w:eastAsia="Times New Roman"/>
          <w:spacing w:val="17"/>
          <w:sz w:val="21"/>
        </w:rPr>
        <w:t xml:space="preserve"> </w:t>
      </w:r>
      <w:r>
        <w:rPr>
          <w:spacing w:val="-6"/>
          <w:sz w:val="21"/>
        </w:rPr>
        <w:t xml:space="preserve">磅实线，中间线为 </w:t>
      </w:r>
      <w:r>
        <w:rPr>
          <w:rFonts w:ascii="Times New Roman" w:eastAsia="Times New Roman"/>
          <w:sz w:val="21"/>
        </w:rPr>
        <w:t>1</w:t>
      </w:r>
      <w:r>
        <w:rPr>
          <w:rFonts w:ascii="Times New Roman" w:eastAsia="Times New Roman"/>
          <w:spacing w:val="-9"/>
          <w:sz w:val="21"/>
        </w:rPr>
        <w:t xml:space="preserve"> </w:t>
      </w:r>
      <w:r>
        <w:rPr>
          <w:spacing w:val="-3"/>
          <w:sz w:val="21"/>
        </w:rPr>
        <w:t>磅实线。</w:t>
      </w:r>
    </w:p>
    <w:p w14:paraId="4929677B">
      <w:pPr>
        <w:pStyle w:val="8"/>
        <w:numPr>
          <w:ilvl w:val="0"/>
          <w:numId w:val="4"/>
        </w:numPr>
        <w:tabs>
          <w:tab w:val="left" w:pos="1175"/>
        </w:tabs>
        <w:spacing w:before="132" w:after="0" w:line="240" w:lineRule="auto"/>
        <w:ind w:left="1175" w:right="0" w:hanging="514"/>
        <w:jc w:val="left"/>
        <w:rPr>
          <w:sz w:val="21"/>
        </w:rPr>
      </w:pPr>
      <w:r>
        <w:rPr>
          <w:spacing w:val="-4"/>
          <w:sz w:val="21"/>
        </w:rPr>
        <w:t>每个表格都有中文表序和表名。全文的表格连续排序，如</w:t>
      </w:r>
      <w:r>
        <w:rPr>
          <w:rFonts w:ascii="Times New Roman" w:hAnsi="Times New Roman" w:eastAsia="Times New Roman"/>
          <w:spacing w:val="-4"/>
          <w:sz w:val="21"/>
        </w:rPr>
        <w:t>“</w:t>
      </w:r>
      <w:r>
        <w:rPr>
          <w:spacing w:val="-17"/>
          <w:sz w:val="21"/>
        </w:rPr>
        <w:t xml:space="preserve">表 </w:t>
      </w:r>
      <w:r>
        <w:rPr>
          <w:rFonts w:ascii="Times New Roman" w:hAnsi="Times New Roman" w:eastAsia="Times New Roman"/>
          <w:spacing w:val="-4"/>
          <w:sz w:val="21"/>
        </w:rPr>
        <w:t>1”</w:t>
      </w:r>
      <w:r>
        <w:rPr>
          <w:spacing w:val="-4"/>
          <w:sz w:val="21"/>
        </w:rPr>
        <w:t>、</w:t>
      </w:r>
      <w:r>
        <w:rPr>
          <w:rFonts w:ascii="Times New Roman" w:hAnsi="Times New Roman" w:eastAsia="Times New Roman"/>
          <w:spacing w:val="-4"/>
          <w:sz w:val="21"/>
        </w:rPr>
        <w:t>“</w:t>
      </w:r>
      <w:r>
        <w:rPr>
          <w:spacing w:val="-14"/>
          <w:sz w:val="21"/>
        </w:rPr>
        <w:t xml:space="preserve">表 </w:t>
      </w:r>
      <w:r>
        <w:rPr>
          <w:rFonts w:ascii="Times New Roman" w:hAnsi="Times New Roman" w:eastAsia="Times New Roman"/>
          <w:spacing w:val="-4"/>
          <w:sz w:val="21"/>
        </w:rPr>
        <w:t>2”……</w:t>
      </w:r>
      <w:r>
        <w:rPr>
          <w:spacing w:val="-7"/>
          <w:sz w:val="21"/>
        </w:rPr>
        <w:t>。表</w:t>
      </w:r>
    </w:p>
    <w:p w14:paraId="7DDC1A5A">
      <w:pPr>
        <w:pStyle w:val="8"/>
        <w:spacing w:after="0" w:line="240" w:lineRule="auto"/>
        <w:jc w:val="left"/>
        <w:rPr>
          <w:sz w:val="21"/>
        </w:rPr>
        <w:sectPr>
          <w:type w:val="continuous"/>
          <w:pgSz w:w="11910" w:h="16840"/>
          <w:pgMar w:top="1400" w:right="1417" w:bottom="280" w:left="1559" w:header="720" w:footer="720" w:gutter="0"/>
          <w:cols w:space="720" w:num="1"/>
        </w:sectPr>
      </w:pPr>
    </w:p>
    <w:p w14:paraId="421EA423">
      <w:pPr>
        <w:pStyle w:val="3"/>
        <w:spacing w:before="52" w:line="357" w:lineRule="auto"/>
        <w:ind w:right="382"/>
        <w:jc w:val="both"/>
      </w:pPr>
      <w:r>
        <w:rPr>
          <w:spacing w:val="-2"/>
        </w:rPr>
        <w:t>序（</w:t>
      </w:r>
      <w:r>
        <w:rPr>
          <w:spacing w:val="-10"/>
        </w:rPr>
        <w:t xml:space="preserve">如表 </w:t>
      </w:r>
      <w:r>
        <w:rPr>
          <w:rFonts w:ascii="Times New Roman" w:hAnsi="Times New Roman" w:eastAsia="Times New Roman"/>
          <w:spacing w:val="-2"/>
        </w:rPr>
        <w:t>1</w:t>
      </w:r>
      <w:r>
        <w:rPr>
          <w:spacing w:val="-2"/>
        </w:rPr>
        <w:t>）与表名（如杉木凋落物浸提液对魔芋地上部分生长的影响）之间空一字宽，表</w:t>
      </w:r>
      <w:r>
        <w:rPr>
          <w:spacing w:val="-4"/>
        </w:rPr>
        <w:t>名不允许使用标点符号。表序与表名置于表上方，居中排写，中文用黑体五号字。表中内容</w:t>
      </w:r>
      <w:r>
        <w:t>采用宋体五号字。表格下页接写时，表题（</w:t>
      </w:r>
      <w:r>
        <w:rPr>
          <w:spacing w:val="-14"/>
        </w:rPr>
        <w:t xml:space="preserve">表 </w:t>
      </w:r>
      <w:r>
        <w:rPr>
          <w:rFonts w:ascii="Times New Roman" w:hAnsi="Times New Roman" w:eastAsia="Times New Roman"/>
        </w:rPr>
        <w:t>1</w:t>
      </w:r>
      <w:r>
        <w:rPr>
          <w:rFonts w:ascii="Times New Roman" w:hAnsi="Times New Roman" w:eastAsia="Times New Roman"/>
          <w:spacing w:val="40"/>
        </w:rPr>
        <w:t xml:space="preserve"> </w:t>
      </w:r>
      <w:r>
        <w:t>杉木凋落物浸提液对魔芋地上部分生长的</w:t>
      </w:r>
      <w:r>
        <w:rPr>
          <w:spacing w:val="-2"/>
        </w:rPr>
        <w:t>影响）可省略，表头应重复写，并在右上方写</w:t>
      </w:r>
      <w:r>
        <w:rPr>
          <w:rFonts w:ascii="Times New Roman" w:hAnsi="Times New Roman" w:eastAsia="Times New Roman"/>
          <w:spacing w:val="-2"/>
        </w:rPr>
        <w:t>"</w:t>
      </w:r>
      <w:r>
        <w:rPr>
          <w:spacing w:val="-2"/>
        </w:rPr>
        <w:t>续表</w:t>
      </w:r>
      <w:r>
        <w:rPr>
          <w:rFonts w:ascii="Times New Roman" w:hAnsi="Times New Roman" w:eastAsia="Times New Roman"/>
          <w:spacing w:val="-2"/>
        </w:rPr>
        <w:t>×"</w:t>
      </w:r>
      <w:r>
        <w:rPr>
          <w:spacing w:val="-2"/>
        </w:rPr>
        <w:t>（黑体五号字）。</w:t>
      </w:r>
    </w:p>
    <w:p w14:paraId="2AE18F6A">
      <w:pPr>
        <w:pStyle w:val="8"/>
        <w:numPr>
          <w:ilvl w:val="0"/>
          <w:numId w:val="4"/>
        </w:numPr>
        <w:tabs>
          <w:tab w:val="left" w:pos="1184"/>
        </w:tabs>
        <w:spacing w:before="0" w:after="0" w:line="357" w:lineRule="auto"/>
        <w:ind w:left="240" w:right="382" w:firstLine="420"/>
        <w:jc w:val="both"/>
        <w:rPr>
          <w:sz w:val="21"/>
        </w:rPr>
      </w:pPr>
      <w:r>
        <w:rPr>
          <w:spacing w:val="-2"/>
          <w:sz w:val="21"/>
        </w:rPr>
        <w:t>表头中可采用化学符号或物理量符号。全表如用同一单位，将单位符号移到表头</w:t>
      </w:r>
      <w:r>
        <w:rPr>
          <w:spacing w:val="-4"/>
          <w:sz w:val="21"/>
        </w:rPr>
        <w:t>右上角，加圆括号。数字空缺的格内加</w:t>
      </w:r>
      <w:r>
        <w:rPr>
          <w:rFonts w:ascii="Times New Roman" w:hAnsi="Times New Roman" w:eastAsia="Times New Roman"/>
          <w:spacing w:val="-4"/>
          <w:sz w:val="21"/>
        </w:rPr>
        <w:t>“—”</w:t>
      </w:r>
      <w:r>
        <w:rPr>
          <w:spacing w:val="-4"/>
          <w:sz w:val="21"/>
        </w:rPr>
        <w:t>字线（</w:t>
      </w:r>
      <w:r>
        <w:rPr>
          <w:spacing w:val="-13"/>
          <w:sz w:val="21"/>
        </w:rPr>
        <w:t xml:space="preserve">占 </w:t>
      </w:r>
      <w:r>
        <w:rPr>
          <w:rFonts w:ascii="Times New Roman" w:hAnsi="Times New Roman" w:eastAsia="Times New Roman"/>
          <w:spacing w:val="-4"/>
          <w:sz w:val="21"/>
        </w:rPr>
        <w:t>1</w:t>
      </w:r>
      <w:r>
        <w:rPr>
          <w:rFonts w:ascii="Times New Roman" w:hAnsi="Times New Roman" w:eastAsia="Times New Roman"/>
          <w:spacing w:val="27"/>
          <w:sz w:val="21"/>
        </w:rPr>
        <w:t xml:space="preserve"> </w:t>
      </w:r>
      <w:r>
        <w:rPr>
          <w:spacing w:val="-4"/>
          <w:sz w:val="21"/>
        </w:rPr>
        <w:t>个字宽）。表内文字和数字上、下或</w:t>
      </w:r>
      <w:r>
        <w:rPr>
          <w:spacing w:val="-2"/>
          <w:sz w:val="21"/>
        </w:rPr>
        <w:t>左、右相同时，不允许用</w:t>
      </w:r>
      <w:r>
        <w:rPr>
          <w:rFonts w:ascii="Times New Roman" w:hAnsi="Times New Roman" w:eastAsia="Times New Roman"/>
          <w:spacing w:val="-2"/>
          <w:sz w:val="21"/>
        </w:rPr>
        <w:t>“</w:t>
      </w:r>
      <w:r>
        <w:rPr>
          <w:spacing w:val="-2"/>
          <w:sz w:val="21"/>
        </w:rPr>
        <w:t>‥</w:t>
      </w:r>
      <w:r>
        <w:rPr>
          <w:rFonts w:ascii="Times New Roman" w:hAnsi="Times New Roman" w:eastAsia="Times New Roman"/>
          <w:spacing w:val="-2"/>
          <w:sz w:val="21"/>
        </w:rPr>
        <w:t>”</w:t>
      </w:r>
      <w:r>
        <w:rPr>
          <w:spacing w:val="-2"/>
          <w:sz w:val="21"/>
        </w:rPr>
        <w:t>、</w:t>
      </w:r>
      <w:r>
        <w:rPr>
          <w:rFonts w:ascii="Times New Roman" w:hAnsi="Times New Roman" w:eastAsia="Times New Roman"/>
          <w:spacing w:val="-2"/>
          <w:sz w:val="21"/>
        </w:rPr>
        <w:t>“</w:t>
      </w:r>
      <w:r>
        <w:rPr>
          <w:spacing w:val="-2"/>
          <w:sz w:val="21"/>
        </w:rPr>
        <w:t>同上</w:t>
      </w:r>
      <w:r>
        <w:rPr>
          <w:rFonts w:ascii="Times New Roman" w:hAnsi="Times New Roman" w:eastAsia="Times New Roman"/>
          <w:spacing w:val="-2"/>
          <w:sz w:val="21"/>
        </w:rPr>
        <w:t>”</w:t>
      </w:r>
      <w:r>
        <w:rPr>
          <w:spacing w:val="-2"/>
          <w:sz w:val="21"/>
        </w:rPr>
        <w:t>之类的写法。表中项目注释可在该项目右上角用阿拉伯数字加半边括号标出，相关项目在表下用文字注释。</w:t>
      </w:r>
    </w:p>
    <w:p w14:paraId="287DDA33">
      <w:pPr>
        <w:pStyle w:val="8"/>
        <w:numPr>
          <w:ilvl w:val="0"/>
          <w:numId w:val="4"/>
        </w:numPr>
        <w:tabs>
          <w:tab w:val="left" w:pos="1182"/>
        </w:tabs>
        <w:spacing w:before="0" w:after="0" w:line="264" w:lineRule="exact"/>
        <w:ind w:left="1182" w:right="0" w:hanging="521"/>
        <w:jc w:val="left"/>
        <w:rPr>
          <w:sz w:val="21"/>
        </w:rPr>
      </w:pPr>
      <w:r>
        <w:rPr>
          <w:spacing w:val="-2"/>
          <w:sz w:val="21"/>
        </w:rPr>
        <w:t>毕业论文</w:t>
      </w:r>
      <w:r>
        <w:rPr>
          <w:rFonts w:ascii="Times New Roman" w:hAnsi="Times New Roman" w:eastAsia="Times New Roman"/>
          <w:spacing w:val="-2"/>
          <w:sz w:val="21"/>
        </w:rPr>
        <w:t>(</w:t>
      </w:r>
      <w:r>
        <w:rPr>
          <w:spacing w:val="-2"/>
          <w:sz w:val="21"/>
        </w:rPr>
        <w:t>设计</w:t>
      </w:r>
      <w:r>
        <w:rPr>
          <w:rFonts w:ascii="Times New Roman" w:hAnsi="Times New Roman" w:eastAsia="Times New Roman"/>
          <w:spacing w:val="-2"/>
          <w:sz w:val="21"/>
        </w:rPr>
        <w:t>)“</w:t>
      </w:r>
      <w:r>
        <w:rPr>
          <w:spacing w:val="-2"/>
          <w:sz w:val="21"/>
        </w:rPr>
        <w:t>表</w:t>
      </w:r>
      <w:r>
        <w:rPr>
          <w:rFonts w:ascii="Times New Roman" w:hAnsi="Times New Roman" w:eastAsia="Times New Roman"/>
          <w:spacing w:val="-2"/>
          <w:sz w:val="21"/>
        </w:rPr>
        <w:t>”</w:t>
      </w:r>
      <w:r>
        <w:rPr>
          <w:spacing w:val="-5"/>
          <w:sz w:val="21"/>
        </w:rPr>
        <w:t>的样式</w:t>
      </w:r>
    </w:p>
    <w:p w14:paraId="7E8893CA">
      <w:pPr>
        <w:pStyle w:val="3"/>
        <w:spacing w:before="6"/>
        <w:ind w:left="0"/>
        <w:rPr>
          <w:sz w:val="5"/>
        </w:rPr>
      </w:pPr>
    </w:p>
    <w:tbl>
      <w:tblPr>
        <w:tblStyle w:val="5"/>
        <w:tblW w:w="0" w:type="auto"/>
        <w:tblInd w:w="14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09"/>
        <w:gridCol w:w="1272"/>
        <w:gridCol w:w="1699"/>
        <w:gridCol w:w="1424"/>
        <w:gridCol w:w="1576"/>
        <w:gridCol w:w="1436"/>
      </w:tblGrid>
      <w:tr w14:paraId="12F91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9" w:hRule="atLeast"/>
        </w:trPr>
        <w:tc>
          <w:tcPr>
            <w:tcW w:w="1109" w:type="dxa"/>
            <w:tcBorders>
              <w:bottom w:val="single" w:color="000000" w:sz="12" w:space="0"/>
            </w:tcBorders>
          </w:tcPr>
          <w:p w14:paraId="2BF86926">
            <w:pPr>
              <w:pStyle w:val="9"/>
              <w:jc w:val="left"/>
              <w:rPr>
                <w:sz w:val="18"/>
              </w:rPr>
            </w:pPr>
          </w:p>
        </w:tc>
        <w:tc>
          <w:tcPr>
            <w:tcW w:w="1272" w:type="dxa"/>
            <w:tcBorders>
              <w:bottom w:val="single" w:color="000000" w:sz="12" w:space="0"/>
            </w:tcBorders>
          </w:tcPr>
          <w:p w14:paraId="70ADC36E">
            <w:pPr>
              <w:pStyle w:val="9"/>
              <w:spacing w:line="239" w:lineRule="exact"/>
              <w:ind w:right="89"/>
              <w:jc w:val="right"/>
              <w:rPr>
                <w:rFonts w:ascii="宋体" w:eastAsia="宋体"/>
                <w:sz w:val="21"/>
              </w:rPr>
            </w:pPr>
            <w:r>
              <w:rPr>
                <w:rFonts w:ascii="宋体" w:eastAsia="宋体"/>
                <w:spacing w:val="-29"/>
                <w:sz w:val="21"/>
              </w:rPr>
              <w:t xml:space="preserve">表 </w:t>
            </w:r>
            <w:r>
              <w:rPr>
                <w:rFonts w:ascii="宋体" w:eastAsia="宋体"/>
                <w:spacing w:val="-10"/>
                <w:sz w:val="21"/>
              </w:rPr>
              <w:t>1</w:t>
            </w:r>
          </w:p>
        </w:tc>
        <w:tc>
          <w:tcPr>
            <w:tcW w:w="4699" w:type="dxa"/>
            <w:gridSpan w:val="3"/>
            <w:tcBorders>
              <w:bottom w:val="single" w:color="000000" w:sz="12" w:space="0"/>
            </w:tcBorders>
          </w:tcPr>
          <w:p w14:paraId="2A9C03CE">
            <w:pPr>
              <w:pStyle w:val="9"/>
              <w:spacing w:line="239" w:lineRule="exact"/>
              <w:ind w:left="13"/>
              <w:jc w:val="left"/>
              <w:rPr>
                <w:rFonts w:ascii="宋体" w:eastAsia="宋体"/>
                <w:sz w:val="21"/>
              </w:rPr>
            </w:pPr>
            <w:r>
              <w:rPr>
                <w:rFonts w:ascii="宋体" w:eastAsia="宋体"/>
                <w:spacing w:val="-3"/>
                <w:sz w:val="21"/>
              </w:rPr>
              <w:t>杉木凋落物浸提液对魔芋地上部分生长的影响</w:t>
            </w:r>
          </w:p>
        </w:tc>
        <w:tc>
          <w:tcPr>
            <w:tcW w:w="1436" w:type="dxa"/>
            <w:tcBorders>
              <w:bottom w:val="single" w:color="000000" w:sz="12" w:space="0"/>
            </w:tcBorders>
          </w:tcPr>
          <w:p w14:paraId="13160362">
            <w:pPr>
              <w:pStyle w:val="9"/>
              <w:jc w:val="left"/>
              <w:rPr>
                <w:sz w:val="18"/>
              </w:rPr>
            </w:pPr>
          </w:p>
        </w:tc>
      </w:tr>
      <w:tr w14:paraId="24D63F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8" w:hRule="atLeast"/>
        </w:trPr>
        <w:tc>
          <w:tcPr>
            <w:tcW w:w="1109" w:type="dxa"/>
            <w:tcBorders>
              <w:top w:val="single" w:color="000000" w:sz="12" w:space="0"/>
            </w:tcBorders>
          </w:tcPr>
          <w:p w14:paraId="206BC42F">
            <w:pPr>
              <w:pStyle w:val="9"/>
              <w:spacing w:before="20" w:line="268" w:lineRule="exact"/>
              <w:ind w:left="6" w:right="4"/>
              <w:rPr>
                <w:rFonts w:ascii="宋体" w:eastAsia="宋体"/>
                <w:sz w:val="21"/>
              </w:rPr>
            </w:pPr>
            <w:r>
              <w:rPr>
                <w:rFonts w:ascii="宋体" w:eastAsia="宋体"/>
                <w:spacing w:val="-8"/>
                <w:sz w:val="21"/>
              </w:rPr>
              <w:t>浓度</w:t>
            </w:r>
          </w:p>
        </w:tc>
        <w:tc>
          <w:tcPr>
            <w:tcW w:w="1272" w:type="dxa"/>
            <w:tcBorders>
              <w:top w:val="single" w:color="000000" w:sz="12" w:space="0"/>
            </w:tcBorders>
          </w:tcPr>
          <w:p w14:paraId="1F60AC61">
            <w:pPr>
              <w:pStyle w:val="9"/>
              <w:spacing w:before="20" w:line="268" w:lineRule="exact"/>
              <w:ind w:left="310"/>
              <w:jc w:val="left"/>
              <w:rPr>
                <w:rFonts w:ascii="宋体" w:eastAsia="宋体"/>
                <w:sz w:val="21"/>
              </w:rPr>
            </w:pPr>
            <w:r>
              <w:rPr>
                <w:rFonts w:ascii="宋体" w:eastAsia="宋体"/>
                <w:spacing w:val="-7"/>
                <w:sz w:val="21"/>
              </w:rPr>
              <w:t>叶柄长度</w:t>
            </w:r>
          </w:p>
        </w:tc>
        <w:tc>
          <w:tcPr>
            <w:tcW w:w="4699" w:type="dxa"/>
            <w:gridSpan w:val="3"/>
            <w:tcBorders>
              <w:top w:val="single" w:color="000000" w:sz="12" w:space="0"/>
            </w:tcBorders>
          </w:tcPr>
          <w:p w14:paraId="1907698D">
            <w:pPr>
              <w:pStyle w:val="9"/>
              <w:tabs>
                <w:tab w:val="left" w:pos="1949"/>
                <w:tab w:val="left" w:pos="3469"/>
              </w:tabs>
              <w:spacing w:before="20" w:line="268" w:lineRule="exact"/>
              <w:ind w:left="493"/>
              <w:jc w:val="left"/>
              <w:rPr>
                <w:rFonts w:ascii="宋体" w:eastAsia="宋体"/>
                <w:sz w:val="21"/>
              </w:rPr>
            </w:pPr>
            <w:r>
              <w:rPr>
                <w:rFonts w:ascii="宋体" w:eastAsia="宋体"/>
                <w:spacing w:val="-4"/>
                <w:sz w:val="21"/>
              </w:rPr>
              <w:t>叶柄直</w:t>
            </w:r>
            <w:r>
              <w:rPr>
                <w:rFonts w:ascii="宋体" w:eastAsia="宋体"/>
                <w:spacing w:val="-12"/>
                <w:sz w:val="21"/>
              </w:rPr>
              <w:t>径</w:t>
            </w:r>
            <w:r>
              <w:rPr>
                <w:rFonts w:ascii="宋体" w:eastAsia="宋体"/>
                <w:sz w:val="21"/>
              </w:rPr>
              <w:tab/>
            </w:r>
            <w:r>
              <w:rPr>
                <w:rFonts w:ascii="宋体" w:eastAsia="宋体"/>
                <w:spacing w:val="-4"/>
                <w:sz w:val="21"/>
              </w:rPr>
              <w:t>叶盘直</w:t>
            </w:r>
            <w:r>
              <w:rPr>
                <w:rFonts w:ascii="宋体" w:eastAsia="宋体"/>
                <w:spacing w:val="-10"/>
                <w:sz w:val="21"/>
              </w:rPr>
              <w:t>径</w:t>
            </w:r>
            <w:r>
              <w:rPr>
                <w:rFonts w:ascii="宋体" w:eastAsia="宋体"/>
                <w:sz w:val="21"/>
              </w:rPr>
              <w:tab/>
            </w:r>
            <w:r>
              <w:rPr>
                <w:rFonts w:ascii="宋体" w:eastAsia="宋体"/>
                <w:spacing w:val="-4"/>
                <w:sz w:val="21"/>
              </w:rPr>
              <w:t>叶柄鲜</w:t>
            </w:r>
            <w:r>
              <w:rPr>
                <w:rFonts w:ascii="宋体" w:eastAsia="宋体"/>
                <w:spacing w:val="-10"/>
                <w:sz w:val="21"/>
              </w:rPr>
              <w:t>重</w:t>
            </w:r>
          </w:p>
        </w:tc>
        <w:tc>
          <w:tcPr>
            <w:tcW w:w="1436" w:type="dxa"/>
            <w:tcBorders>
              <w:top w:val="single" w:color="000000" w:sz="12" w:space="0"/>
            </w:tcBorders>
          </w:tcPr>
          <w:p w14:paraId="62CE8132">
            <w:pPr>
              <w:pStyle w:val="9"/>
              <w:spacing w:before="20" w:line="268" w:lineRule="exact"/>
              <w:ind w:right="17"/>
              <w:rPr>
                <w:rFonts w:ascii="宋体" w:eastAsia="宋体"/>
                <w:sz w:val="21"/>
              </w:rPr>
            </w:pPr>
            <w:r>
              <w:rPr>
                <w:rFonts w:ascii="宋体" w:eastAsia="宋体"/>
                <w:spacing w:val="-7"/>
                <w:sz w:val="21"/>
              </w:rPr>
              <w:t>叶柄干重</w:t>
            </w:r>
          </w:p>
        </w:tc>
      </w:tr>
      <w:tr w14:paraId="7600D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6" w:hRule="atLeast"/>
        </w:trPr>
        <w:tc>
          <w:tcPr>
            <w:tcW w:w="1109" w:type="dxa"/>
            <w:tcBorders>
              <w:bottom w:val="single" w:color="000000" w:sz="4" w:space="0"/>
            </w:tcBorders>
          </w:tcPr>
          <w:p w14:paraId="28F94244">
            <w:pPr>
              <w:pStyle w:val="9"/>
              <w:spacing w:before="24"/>
              <w:ind w:left="6" w:right="6"/>
              <w:rPr>
                <w:rFonts w:ascii="宋体" w:eastAsia="宋体"/>
                <w:sz w:val="21"/>
              </w:rPr>
            </w:pPr>
            <w:r>
              <w:rPr>
                <w:rFonts w:ascii="宋体" w:eastAsia="宋体"/>
                <w:spacing w:val="-2"/>
                <w:sz w:val="21"/>
              </w:rPr>
              <w:t>（</w:t>
            </w:r>
            <w:r>
              <w:rPr>
                <w:spacing w:val="-2"/>
                <w:sz w:val="21"/>
              </w:rPr>
              <w:t>g/L</w:t>
            </w:r>
            <w:r>
              <w:rPr>
                <w:rFonts w:ascii="宋体" w:eastAsia="宋体"/>
                <w:spacing w:val="-2"/>
                <w:sz w:val="21"/>
              </w:rPr>
              <w:t>）</w:t>
            </w:r>
          </w:p>
        </w:tc>
        <w:tc>
          <w:tcPr>
            <w:tcW w:w="1272" w:type="dxa"/>
            <w:tcBorders>
              <w:bottom w:val="single" w:color="000000" w:sz="4" w:space="0"/>
            </w:tcBorders>
          </w:tcPr>
          <w:p w14:paraId="756346AC">
            <w:pPr>
              <w:pStyle w:val="9"/>
              <w:spacing w:before="38"/>
              <w:ind w:left="533"/>
              <w:jc w:val="left"/>
              <w:rPr>
                <w:sz w:val="21"/>
              </w:rPr>
            </w:pPr>
            <w:r>
              <w:rPr>
                <w:spacing w:val="-4"/>
                <w:sz w:val="21"/>
              </w:rPr>
              <w:t>(cm)</w:t>
            </w:r>
          </w:p>
        </w:tc>
        <w:tc>
          <w:tcPr>
            <w:tcW w:w="4699" w:type="dxa"/>
            <w:gridSpan w:val="3"/>
            <w:tcBorders>
              <w:bottom w:val="single" w:color="000000" w:sz="4" w:space="0"/>
            </w:tcBorders>
          </w:tcPr>
          <w:p w14:paraId="428F8055">
            <w:pPr>
              <w:pStyle w:val="9"/>
              <w:tabs>
                <w:tab w:val="left" w:pos="2170"/>
                <w:tab w:val="left" w:pos="3766"/>
              </w:tabs>
              <w:spacing w:before="38"/>
              <w:ind w:left="680"/>
              <w:jc w:val="left"/>
              <w:rPr>
                <w:sz w:val="21"/>
              </w:rPr>
            </w:pPr>
            <w:r>
              <w:rPr>
                <w:spacing w:val="-4"/>
                <w:sz w:val="21"/>
              </w:rPr>
              <w:t>(mm)</w:t>
            </w:r>
            <w:r>
              <w:rPr>
                <w:sz w:val="21"/>
              </w:rPr>
              <w:tab/>
            </w:r>
            <w:r>
              <w:rPr>
                <w:spacing w:val="-4"/>
                <w:sz w:val="21"/>
              </w:rPr>
              <w:t>(cm)</w:t>
            </w:r>
            <w:r>
              <w:rPr>
                <w:sz w:val="21"/>
              </w:rPr>
              <w:tab/>
            </w:r>
            <w:r>
              <w:rPr>
                <w:spacing w:val="-5"/>
                <w:sz w:val="21"/>
              </w:rPr>
              <w:t>(g)</w:t>
            </w:r>
          </w:p>
        </w:tc>
        <w:tc>
          <w:tcPr>
            <w:tcW w:w="1436" w:type="dxa"/>
            <w:tcBorders>
              <w:bottom w:val="single" w:color="000000" w:sz="4" w:space="0"/>
            </w:tcBorders>
          </w:tcPr>
          <w:p w14:paraId="52EDA70D">
            <w:pPr>
              <w:pStyle w:val="9"/>
              <w:spacing w:before="38"/>
              <w:ind w:right="17"/>
              <w:rPr>
                <w:sz w:val="21"/>
              </w:rPr>
            </w:pPr>
            <w:r>
              <w:rPr>
                <w:spacing w:val="-5"/>
                <w:sz w:val="21"/>
              </w:rPr>
              <w:t>(g)</w:t>
            </w:r>
          </w:p>
        </w:tc>
      </w:tr>
      <w:tr w14:paraId="47F50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5" w:hRule="atLeast"/>
        </w:trPr>
        <w:tc>
          <w:tcPr>
            <w:tcW w:w="1109" w:type="dxa"/>
            <w:tcBorders>
              <w:top w:val="single" w:color="000000" w:sz="4" w:space="0"/>
            </w:tcBorders>
          </w:tcPr>
          <w:p w14:paraId="76185E14">
            <w:pPr>
              <w:pStyle w:val="9"/>
              <w:spacing w:before="134"/>
              <w:ind w:left="6" w:right="5"/>
              <w:rPr>
                <w:sz w:val="21"/>
              </w:rPr>
            </w:pPr>
            <w:r>
              <w:rPr>
                <w:spacing w:val="-10"/>
                <w:sz w:val="21"/>
              </w:rPr>
              <w:t>0</w:t>
            </w:r>
          </w:p>
        </w:tc>
        <w:tc>
          <w:tcPr>
            <w:tcW w:w="1272" w:type="dxa"/>
            <w:tcBorders>
              <w:top w:val="single" w:color="000000" w:sz="4" w:space="0"/>
            </w:tcBorders>
          </w:tcPr>
          <w:p w14:paraId="75073929">
            <w:pPr>
              <w:pStyle w:val="9"/>
              <w:spacing w:before="134"/>
              <w:ind w:right="67"/>
              <w:jc w:val="right"/>
              <w:rPr>
                <w:sz w:val="21"/>
              </w:rPr>
            </w:pPr>
            <w:r>
              <w:rPr>
                <w:spacing w:val="-2"/>
                <w:sz w:val="21"/>
              </w:rPr>
              <w:t>56.8±6.94a</w:t>
            </w:r>
          </w:p>
        </w:tc>
        <w:tc>
          <w:tcPr>
            <w:tcW w:w="4699" w:type="dxa"/>
            <w:gridSpan w:val="3"/>
            <w:tcBorders>
              <w:top w:val="single" w:color="000000" w:sz="4" w:space="0"/>
            </w:tcBorders>
          </w:tcPr>
          <w:p w14:paraId="223713A2">
            <w:pPr>
              <w:pStyle w:val="9"/>
              <w:tabs>
                <w:tab w:val="left" w:pos="1793"/>
                <w:tab w:val="left" w:pos="3260"/>
              </w:tabs>
              <w:spacing w:before="134"/>
              <w:ind w:left="389"/>
              <w:jc w:val="left"/>
              <w:rPr>
                <w:sz w:val="21"/>
              </w:rPr>
            </w:pPr>
            <w:r>
              <w:rPr>
                <w:spacing w:val="-2"/>
                <w:sz w:val="21"/>
              </w:rPr>
              <w:t>20.31±4.55a</w:t>
            </w:r>
            <w:r>
              <w:rPr>
                <w:sz w:val="21"/>
              </w:rPr>
              <w:tab/>
            </w:r>
            <w:r>
              <w:rPr>
                <w:spacing w:val="-2"/>
                <w:sz w:val="21"/>
              </w:rPr>
              <w:t>55.40±4.18ab</w:t>
            </w:r>
            <w:r>
              <w:rPr>
                <w:sz w:val="21"/>
              </w:rPr>
              <w:tab/>
            </w:r>
            <w:r>
              <w:rPr>
                <w:spacing w:val="-2"/>
                <w:sz w:val="21"/>
              </w:rPr>
              <w:t>163.74±46.82a</w:t>
            </w:r>
          </w:p>
        </w:tc>
        <w:tc>
          <w:tcPr>
            <w:tcW w:w="1436" w:type="dxa"/>
            <w:tcBorders>
              <w:top w:val="single" w:color="000000" w:sz="4" w:space="0"/>
            </w:tcBorders>
          </w:tcPr>
          <w:p w14:paraId="7B78E666">
            <w:pPr>
              <w:pStyle w:val="9"/>
              <w:spacing w:before="134"/>
              <w:ind w:left="4" w:right="17"/>
              <w:rPr>
                <w:sz w:val="21"/>
              </w:rPr>
            </w:pPr>
            <w:r>
              <w:rPr>
                <w:spacing w:val="-2"/>
                <w:sz w:val="21"/>
              </w:rPr>
              <w:t>16.66±7.82a</w:t>
            </w:r>
          </w:p>
        </w:tc>
      </w:tr>
      <w:tr w14:paraId="23CC6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2" w:hRule="atLeast"/>
        </w:trPr>
        <w:tc>
          <w:tcPr>
            <w:tcW w:w="1109" w:type="dxa"/>
          </w:tcPr>
          <w:p w14:paraId="2408BF72">
            <w:pPr>
              <w:pStyle w:val="9"/>
              <w:spacing w:before="130"/>
              <w:ind w:left="6" w:right="5"/>
              <w:rPr>
                <w:sz w:val="21"/>
              </w:rPr>
            </w:pPr>
            <w:r>
              <w:rPr>
                <w:spacing w:val="-5"/>
                <w:sz w:val="21"/>
              </w:rPr>
              <w:t>25</w:t>
            </w:r>
          </w:p>
        </w:tc>
        <w:tc>
          <w:tcPr>
            <w:tcW w:w="1272" w:type="dxa"/>
          </w:tcPr>
          <w:p w14:paraId="4F8DD006">
            <w:pPr>
              <w:pStyle w:val="9"/>
              <w:spacing w:before="130"/>
              <w:ind w:right="67"/>
              <w:jc w:val="right"/>
              <w:rPr>
                <w:sz w:val="21"/>
              </w:rPr>
            </w:pPr>
            <w:r>
              <w:rPr>
                <w:spacing w:val="-2"/>
                <w:sz w:val="21"/>
              </w:rPr>
              <w:t>57.9±8.12a</w:t>
            </w:r>
          </w:p>
        </w:tc>
        <w:tc>
          <w:tcPr>
            <w:tcW w:w="4699" w:type="dxa"/>
            <w:gridSpan w:val="3"/>
          </w:tcPr>
          <w:p w14:paraId="3037CD35">
            <w:pPr>
              <w:pStyle w:val="9"/>
              <w:tabs>
                <w:tab w:val="left" w:pos="1846"/>
                <w:tab w:val="left" w:pos="3260"/>
              </w:tabs>
              <w:spacing w:before="130"/>
              <w:ind w:left="389"/>
              <w:jc w:val="left"/>
              <w:rPr>
                <w:sz w:val="21"/>
              </w:rPr>
            </w:pPr>
            <w:r>
              <w:rPr>
                <w:spacing w:val="-2"/>
                <w:sz w:val="21"/>
              </w:rPr>
              <w:t>20.45±1.29a</w:t>
            </w:r>
            <w:r>
              <w:rPr>
                <w:sz w:val="21"/>
              </w:rPr>
              <w:tab/>
            </w:r>
            <w:r>
              <w:rPr>
                <w:spacing w:val="-2"/>
                <w:sz w:val="21"/>
              </w:rPr>
              <w:t>62.86±4.11a</w:t>
            </w:r>
            <w:r>
              <w:rPr>
                <w:sz w:val="21"/>
              </w:rPr>
              <w:tab/>
            </w:r>
            <w:r>
              <w:rPr>
                <w:spacing w:val="-2"/>
                <w:sz w:val="21"/>
              </w:rPr>
              <w:t>167.23±20.91a</w:t>
            </w:r>
          </w:p>
        </w:tc>
        <w:tc>
          <w:tcPr>
            <w:tcW w:w="1436" w:type="dxa"/>
          </w:tcPr>
          <w:p w14:paraId="6FDDF730">
            <w:pPr>
              <w:pStyle w:val="9"/>
              <w:spacing w:before="130"/>
              <w:ind w:left="4" w:right="17"/>
              <w:rPr>
                <w:sz w:val="21"/>
              </w:rPr>
            </w:pPr>
            <w:r>
              <w:rPr>
                <w:spacing w:val="-2"/>
                <w:sz w:val="21"/>
              </w:rPr>
              <w:t>16.99±1.88a</w:t>
            </w:r>
          </w:p>
        </w:tc>
      </w:tr>
      <w:tr w14:paraId="5147D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2" w:hRule="atLeast"/>
        </w:trPr>
        <w:tc>
          <w:tcPr>
            <w:tcW w:w="1109" w:type="dxa"/>
          </w:tcPr>
          <w:p w14:paraId="130F3D0D">
            <w:pPr>
              <w:pStyle w:val="9"/>
              <w:spacing w:before="131"/>
              <w:ind w:left="6" w:right="5"/>
              <w:rPr>
                <w:sz w:val="21"/>
              </w:rPr>
            </w:pPr>
            <w:r>
              <w:rPr>
                <w:spacing w:val="-5"/>
                <w:sz w:val="21"/>
              </w:rPr>
              <w:t>50</w:t>
            </w:r>
          </w:p>
        </w:tc>
        <w:tc>
          <w:tcPr>
            <w:tcW w:w="1272" w:type="dxa"/>
          </w:tcPr>
          <w:p w14:paraId="1C601111">
            <w:pPr>
              <w:pStyle w:val="9"/>
              <w:spacing w:before="131"/>
              <w:ind w:right="14"/>
              <w:jc w:val="right"/>
              <w:rPr>
                <w:sz w:val="21"/>
              </w:rPr>
            </w:pPr>
            <w:r>
              <w:rPr>
                <w:spacing w:val="-2"/>
                <w:sz w:val="21"/>
              </w:rPr>
              <w:t>55.0±8.16ab</w:t>
            </w:r>
          </w:p>
        </w:tc>
        <w:tc>
          <w:tcPr>
            <w:tcW w:w="4699" w:type="dxa"/>
            <w:gridSpan w:val="3"/>
          </w:tcPr>
          <w:p w14:paraId="7D82037B">
            <w:pPr>
              <w:pStyle w:val="9"/>
              <w:tabs>
                <w:tab w:val="left" w:pos="1793"/>
                <w:tab w:val="left" w:pos="3260"/>
              </w:tabs>
              <w:spacing w:before="131"/>
              <w:ind w:left="337"/>
              <w:jc w:val="left"/>
              <w:rPr>
                <w:sz w:val="21"/>
              </w:rPr>
            </w:pPr>
            <w:r>
              <w:rPr>
                <w:spacing w:val="-2"/>
                <w:sz w:val="21"/>
              </w:rPr>
              <w:t>18.78±4.37ab</w:t>
            </w:r>
            <w:r>
              <w:rPr>
                <w:sz w:val="21"/>
              </w:rPr>
              <w:tab/>
            </w:r>
            <w:r>
              <w:rPr>
                <w:spacing w:val="-2"/>
                <w:sz w:val="21"/>
              </w:rPr>
              <w:t>54.94±7.62ab</w:t>
            </w:r>
            <w:r>
              <w:rPr>
                <w:sz w:val="21"/>
              </w:rPr>
              <w:tab/>
            </w:r>
            <w:r>
              <w:rPr>
                <w:spacing w:val="-2"/>
                <w:sz w:val="21"/>
              </w:rPr>
              <w:t>149.11±50.79a</w:t>
            </w:r>
          </w:p>
        </w:tc>
        <w:tc>
          <w:tcPr>
            <w:tcW w:w="1436" w:type="dxa"/>
          </w:tcPr>
          <w:p w14:paraId="6B2FA3A3">
            <w:pPr>
              <w:pStyle w:val="9"/>
              <w:spacing w:before="131"/>
              <w:ind w:left="4" w:right="17"/>
              <w:rPr>
                <w:sz w:val="21"/>
              </w:rPr>
            </w:pPr>
            <w:r>
              <w:rPr>
                <w:spacing w:val="-2"/>
                <w:sz w:val="21"/>
              </w:rPr>
              <w:t>13.56±4.38ab</w:t>
            </w:r>
          </w:p>
        </w:tc>
      </w:tr>
      <w:tr w14:paraId="58232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6" w:hRule="atLeast"/>
        </w:trPr>
        <w:tc>
          <w:tcPr>
            <w:tcW w:w="1109" w:type="dxa"/>
            <w:tcBorders>
              <w:bottom w:val="single" w:color="000000" w:sz="12" w:space="0"/>
            </w:tcBorders>
          </w:tcPr>
          <w:p w14:paraId="7F8E883B">
            <w:pPr>
              <w:pStyle w:val="9"/>
              <w:spacing w:before="130"/>
              <w:ind w:left="6"/>
              <w:rPr>
                <w:sz w:val="21"/>
              </w:rPr>
            </w:pPr>
            <w:r>
              <w:rPr>
                <w:spacing w:val="-5"/>
                <w:sz w:val="21"/>
              </w:rPr>
              <w:t>100</w:t>
            </w:r>
          </w:p>
        </w:tc>
        <w:tc>
          <w:tcPr>
            <w:tcW w:w="1272" w:type="dxa"/>
            <w:tcBorders>
              <w:bottom w:val="single" w:color="000000" w:sz="12" w:space="0"/>
            </w:tcBorders>
          </w:tcPr>
          <w:p w14:paraId="359DDBBF">
            <w:pPr>
              <w:pStyle w:val="9"/>
              <w:spacing w:before="130"/>
              <w:ind w:right="9"/>
              <w:jc w:val="right"/>
              <w:rPr>
                <w:sz w:val="21"/>
              </w:rPr>
            </w:pPr>
            <w:r>
              <w:rPr>
                <w:spacing w:val="-2"/>
                <w:sz w:val="21"/>
              </w:rPr>
              <w:t>45.06±1.76b</w:t>
            </w:r>
          </w:p>
        </w:tc>
        <w:tc>
          <w:tcPr>
            <w:tcW w:w="4699" w:type="dxa"/>
            <w:gridSpan w:val="3"/>
            <w:tcBorders>
              <w:bottom w:val="single" w:color="000000" w:sz="12" w:space="0"/>
            </w:tcBorders>
          </w:tcPr>
          <w:p w14:paraId="091407FD">
            <w:pPr>
              <w:pStyle w:val="9"/>
              <w:tabs>
                <w:tab w:val="left" w:pos="1839"/>
                <w:tab w:val="left" w:pos="3207"/>
              </w:tabs>
              <w:spacing w:before="130"/>
              <w:ind w:left="337"/>
              <w:jc w:val="left"/>
              <w:rPr>
                <w:sz w:val="21"/>
              </w:rPr>
            </w:pPr>
            <w:r>
              <w:rPr>
                <w:spacing w:val="-2"/>
                <w:sz w:val="21"/>
              </w:rPr>
              <w:t>18.47±0.99ab</w:t>
            </w:r>
            <w:r>
              <w:rPr>
                <w:sz w:val="21"/>
              </w:rPr>
              <w:tab/>
            </w:r>
            <w:r>
              <w:rPr>
                <w:spacing w:val="-2"/>
                <w:sz w:val="21"/>
              </w:rPr>
              <w:t>53.18±5.05b</w:t>
            </w:r>
            <w:r>
              <w:rPr>
                <w:sz w:val="21"/>
              </w:rPr>
              <w:tab/>
            </w:r>
            <w:r>
              <w:rPr>
                <w:spacing w:val="-2"/>
                <w:sz w:val="21"/>
              </w:rPr>
              <w:t>131.39±21.17ab</w:t>
            </w:r>
          </w:p>
        </w:tc>
        <w:tc>
          <w:tcPr>
            <w:tcW w:w="1436" w:type="dxa"/>
            <w:tcBorders>
              <w:bottom w:val="single" w:color="000000" w:sz="12" w:space="0"/>
            </w:tcBorders>
          </w:tcPr>
          <w:p w14:paraId="1E883963">
            <w:pPr>
              <w:pStyle w:val="9"/>
              <w:spacing w:before="130"/>
              <w:ind w:left="1" w:right="17"/>
              <w:rPr>
                <w:sz w:val="21"/>
              </w:rPr>
            </w:pPr>
            <w:r>
              <w:rPr>
                <w:spacing w:val="-2"/>
                <w:sz w:val="21"/>
              </w:rPr>
              <w:t>12.90±2.64ab</w:t>
            </w:r>
          </w:p>
        </w:tc>
      </w:tr>
      <w:tr w14:paraId="4F8B2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0" w:hRule="atLeast"/>
        </w:trPr>
        <w:tc>
          <w:tcPr>
            <w:tcW w:w="8516" w:type="dxa"/>
            <w:gridSpan w:val="6"/>
          </w:tcPr>
          <w:p w14:paraId="3B48AB9C">
            <w:pPr>
              <w:pStyle w:val="9"/>
              <w:spacing w:before="40" w:line="201" w:lineRule="exact"/>
              <w:ind w:left="466"/>
              <w:jc w:val="left"/>
              <w:rPr>
                <w:rFonts w:ascii="宋体" w:hAnsi="宋体" w:eastAsia="宋体"/>
                <w:sz w:val="18"/>
              </w:rPr>
            </w:pPr>
            <w:r>
              <w:rPr>
                <w:rFonts w:ascii="宋体" w:hAnsi="宋体" w:eastAsia="宋体"/>
                <w:spacing w:val="-2"/>
                <w:sz w:val="18"/>
              </w:rPr>
              <w:t>注：表中数值为“平均值</w:t>
            </w:r>
            <w:r>
              <w:rPr>
                <w:rFonts w:ascii="Symbol" w:hAnsi="Symbol" w:eastAsia="Symbol"/>
                <w:spacing w:val="-2"/>
                <w:sz w:val="18"/>
              </w:rPr>
              <w:t></w:t>
            </w:r>
            <w:r>
              <w:rPr>
                <w:rFonts w:ascii="宋体" w:hAnsi="宋体" w:eastAsia="宋体"/>
                <w:spacing w:val="-5"/>
                <w:sz w:val="18"/>
              </w:rPr>
              <w:t xml:space="preserve">标准差”，同一列中不同小写子母表示在 </w:t>
            </w:r>
            <w:r>
              <w:rPr>
                <w:spacing w:val="-2"/>
                <w:sz w:val="18"/>
              </w:rPr>
              <w:t>0.05</w:t>
            </w:r>
            <w:r>
              <w:rPr>
                <w:spacing w:val="-3"/>
                <w:sz w:val="18"/>
              </w:rPr>
              <w:t xml:space="preserve"> </w:t>
            </w:r>
            <w:r>
              <w:rPr>
                <w:rFonts w:ascii="宋体" w:hAnsi="宋体" w:eastAsia="宋体"/>
                <w:spacing w:val="-2"/>
                <w:sz w:val="18"/>
              </w:rPr>
              <w:t>水平上差异显著（</w:t>
            </w:r>
            <w:r>
              <w:rPr>
                <w:i/>
                <w:spacing w:val="-2"/>
                <w:sz w:val="18"/>
              </w:rPr>
              <w:t>P</w:t>
            </w:r>
            <w:r>
              <w:rPr>
                <w:rFonts w:ascii="宋体" w:hAnsi="宋体" w:eastAsia="宋体"/>
                <w:spacing w:val="-2"/>
                <w:sz w:val="18"/>
              </w:rPr>
              <w:t>＜</w:t>
            </w:r>
            <w:r>
              <w:rPr>
                <w:spacing w:val="-2"/>
                <w:sz w:val="18"/>
              </w:rPr>
              <w:t>0.05</w:t>
            </w:r>
            <w:r>
              <w:rPr>
                <w:rFonts w:ascii="宋体" w:hAnsi="宋体" w:eastAsia="宋体"/>
                <w:spacing w:val="-2"/>
                <w:sz w:val="18"/>
              </w:rPr>
              <w:t>）</w:t>
            </w:r>
            <w:r>
              <w:rPr>
                <w:rFonts w:ascii="宋体" w:hAnsi="宋体" w:eastAsia="宋体"/>
                <w:spacing w:val="-10"/>
                <w:sz w:val="18"/>
              </w:rPr>
              <w:t>。</w:t>
            </w:r>
          </w:p>
        </w:tc>
      </w:tr>
      <w:tr w14:paraId="370CA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1" w:hRule="atLeast"/>
        </w:trPr>
        <w:tc>
          <w:tcPr>
            <w:tcW w:w="2381" w:type="dxa"/>
            <w:gridSpan w:val="2"/>
            <w:tcBorders>
              <w:bottom w:val="single" w:color="000000" w:sz="12" w:space="0"/>
            </w:tcBorders>
          </w:tcPr>
          <w:p w14:paraId="6C26DBA1">
            <w:pPr>
              <w:pStyle w:val="9"/>
              <w:jc w:val="left"/>
              <w:rPr>
                <w:rFonts w:ascii="宋体"/>
                <w:sz w:val="21"/>
              </w:rPr>
            </w:pPr>
          </w:p>
          <w:p w14:paraId="36346C0F">
            <w:pPr>
              <w:pStyle w:val="9"/>
              <w:spacing w:before="23"/>
              <w:jc w:val="left"/>
              <w:rPr>
                <w:rFonts w:ascii="宋体"/>
                <w:sz w:val="21"/>
              </w:rPr>
            </w:pPr>
          </w:p>
          <w:p w14:paraId="6371E48C">
            <w:pPr>
              <w:pStyle w:val="9"/>
              <w:ind w:left="526"/>
              <w:jc w:val="left"/>
              <w:rPr>
                <w:rFonts w:ascii="宋体" w:eastAsia="宋体"/>
                <w:sz w:val="21"/>
              </w:rPr>
            </w:pPr>
            <w:r>
              <w:rPr>
                <w:rFonts w:ascii="宋体" w:eastAsia="宋体"/>
                <w:spacing w:val="-2"/>
                <w:sz w:val="21"/>
              </w:rPr>
              <w:t>（</w:t>
            </w:r>
            <w:r>
              <w:rPr>
                <w:rFonts w:ascii="宋体" w:eastAsia="宋体"/>
                <w:spacing w:val="-3"/>
                <w:sz w:val="21"/>
              </w:rPr>
              <w:t>下页接写时：</w:t>
            </w:r>
            <w:r>
              <w:rPr>
                <w:rFonts w:ascii="宋体" w:eastAsia="宋体"/>
                <w:spacing w:val="-7"/>
                <w:sz w:val="21"/>
              </w:rPr>
              <w:t>）</w:t>
            </w:r>
          </w:p>
        </w:tc>
        <w:tc>
          <w:tcPr>
            <w:tcW w:w="1699" w:type="dxa"/>
            <w:tcBorders>
              <w:bottom w:val="single" w:color="000000" w:sz="12" w:space="0"/>
            </w:tcBorders>
          </w:tcPr>
          <w:p w14:paraId="27254384">
            <w:pPr>
              <w:pStyle w:val="9"/>
              <w:jc w:val="left"/>
              <w:rPr>
                <w:sz w:val="20"/>
              </w:rPr>
            </w:pPr>
          </w:p>
        </w:tc>
        <w:tc>
          <w:tcPr>
            <w:tcW w:w="1424" w:type="dxa"/>
            <w:tcBorders>
              <w:bottom w:val="single" w:color="000000" w:sz="12" w:space="0"/>
            </w:tcBorders>
          </w:tcPr>
          <w:p w14:paraId="530245E6">
            <w:pPr>
              <w:pStyle w:val="9"/>
              <w:jc w:val="left"/>
              <w:rPr>
                <w:sz w:val="20"/>
              </w:rPr>
            </w:pPr>
          </w:p>
        </w:tc>
        <w:tc>
          <w:tcPr>
            <w:tcW w:w="3012" w:type="dxa"/>
            <w:gridSpan w:val="2"/>
            <w:tcBorders>
              <w:bottom w:val="single" w:color="000000" w:sz="12" w:space="0"/>
            </w:tcBorders>
          </w:tcPr>
          <w:p w14:paraId="3C9C82C7">
            <w:pPr>
              <w:pStyle w:val="9"/>
              <w:jc w:val="left"/>
              <w:rPr>
                <w:rFonts w:ascii="宋体"/>
                <w:sz w:val="21"/>
              </w:rPr>
            </w:pPr>
          </w:p>
          <w:p w14:paraId="6D88CA6A">
            <w:pPr>
              <w:pStyle w:val="9"/>
              <w:spacing w:before="23"/>
              <w:jc w:val="left"/>
              <w:rPr>
                <w:rFonts w:ascii="宋体"/>
                <w:sz w:val="21"/>
              </w:rPr>
            </w:pPr>
          </w:p>
          <w:p w14:paraId="0FC54C5D">
            <w:pPr>
              <w:pStyle w:val="9"/>
              <w:ind w:left="420"/>
              <w:rPr>
                <w:rFonts w:ascii="宋体" w:eastAsia="宋体"/>
                <w:sz w:val="21"/>
              </w:rPr>
            </w:pPr>
            <w:r>
              <w:rPr>
                <w:rFonts w:ascii="宋体" w:eastAsia="宋体"/>
                <w:spacing w:val="-20"/>
                <w:sz w:val="21"/>
              </w:rPr>
              <w:t xml:space="preserve">续表 </w:t>
            </w:r>
            <w:r>
              <w:rPr>
                <w:rFonts w:ascii="宋体" w:eastAsia="宋体"/>
                <w:spacing w:val="-10"/>
                <w:sz w:val="21"/>
              </w:rPr>
              <w:t>1</w:t>
            </w:r>
          </w:p>
        </w:tc>
      </w:tr>
      <w:tr w14:paraId="3CD0E3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8" w:hRule="atLeast"/>
        </w:trPr>
        <w:tc>
          <w:tcPr>
            <w:tcW w:w="2381" w:type="dxa"/>
            <w:gridSpan w:val="2"/>
            <w:tcBorders>
              <w:top w:val="single" w:color="000000" w:sz="12" w:space="0"/>
            </w:tcBorders>
          </w:tcPr>
          <w:p w14:paraId="27C2A488">
            <w:pPr>
              <w:pStyle w:val="9"/>
              <w:tabs>
                <w:tab w:val="left" w:pos="1448"/>
              </w:tabs>
              <w:spacing w:before="21" w:line="268" w:lineRule="exact"/>
              <w:ind w:left="354"/>
              <w:jc w:val="left"/>
              <w:rPr>
                <w:rFonts w:ascii="宋体" w:eastAsia="宋体"/>
                <w:sz w:val="21"/>
              </w:rPr>
            </w:pPr>
            <w:r>
              <w:rPr>
                <w:rFonts w:ascii="宋体" w:eastAsia="宋体"/>
                <w:spacing w:val="-5"/>
                <w:sz w:val="21"/>
              </w:rPr>
              <w:t>浓</w:t>
            </w:r>
            <w:r>
              <w:rPr>
                <w:rFonts w:ascii="宋体" w:eastAsia="宋体"/>
                <w:spacing w:val="-10"/>
                <w:sz w:val="21"/>
              </w:rPr>
              <w:t>度</w:t>
            </w:r>
            <w:r>
              <w:rPr>
                <w:rFonts w:ascii="宋体" w:eastAsia="宋体"/>
                <w:sz w:val="21"/>
              </w:rPr>
              <w:tab/>
            </w:r>
            <w:r>
              <w:rPr>
                <w:rFonts w:ascii="宋体" w:eastAsia="宋体"/>
                <w:spacing w:val="-4"/>
                <w:sz w:val="21"/>
              </w:rPr>
              <w:t>叶柄长</w:t>
            </w:r>
            <w:r>
              <w:rPr>
                <w:rFonts w:ascii="宋体" w:eastAsia="宋体"/>
                <w:spacing w:val="-10"/>
                <w:sz w:val="21"/>
              </w:rPr>
              <w:t>度</w:t>
            </w:r>
          </w:p>
        </w:tc>
        <w:tc>
          <w:tcPr>
            <w:tcW w:w="1699" w:type="dxa"/>
            <w:tcBorders>
              <w:top w:val="single" w:color="000000" w:sz="12" w:space="0"/>
            </w:tcBorders>
          </w:tcPr>
          <w:p w14:paraId="3EFFE5F9">
            <w:pPr>
              <w:pStyle w:val="9"/>
              <w:spacing w:before="21" w:line="268" w:lineRule="exact"/>
              <w:ind w:left="224" w:right="3"/>
              <w:rPr>
                <w:rFonts w:ascii="宋体" w:eastAsia="宋体"/>
                <w:sz w:val="21"/>
              </w:rPr>
            </w:pPr>
            <w:r>
              <w:rPr>
                <w:rFonts w:ascii="宋体" w:eastAsia="宋体"/>
                <w:spacing w:val="-7"/>
                <w:sz w:val="21"/>
              </w:rPr>
              <w:t>叶柄直径</w:t>
            </w:r>
          </w:p>
        </w:tc>
        <w:tc>
          <w:tcPr>
            <w:tcW w:w="1424" w:type="dxa"/>
            <w:tcBorders>
              <w:top w:val="single" w:color="000000" w:sz="12" w:space="0"/>
            </w:tcBorders>
          </w:tcPr>
          <w:p w14:paraId="5D17B507">
            <w:pPr>
              <w:pStyle w:val="9"/>
              <w:spacing w:before="21" w:line="268" w:lineRule="exact"/>
              <w:ind w:left="51" w:right="1"/>
              <w:rPr>
                <w:rFonts w:ascii="宋体" w:eastAsia="宋体"/>
                <w:sz w:val="21"/>
              </w:rPr>
            </w:pPr>
            <w:r>
              <w:rPr>
                <w:rFonts w:ascii="宋体" w:eastAsia="宋体"/>
                <w:spacing w:val="-7"/>
                <w:sz w:val="21"/>
              </w:rPr>
              <w:t>叶盘直径</w:t>
            </w:r>
          </w:p>
        </w:tc>
        <w:tc>
          <w:tcPr>
            <w:tcW w:w="3012" w:type="dxa"/>
            <w:gridSpan w:val="2"/>
            <w:tcBorders>
              <w:top w:val="single" w:color="000000" w:sz="12" w:space="0"/>
            </w:tcBorders>
          </w:tcPr>
          <w:p w14:paraId="7C2DC7F3">
            <w:pPr>
              <w:pStyle w:val="9"/>
              <w:tabs>
                <w:tab w:val="left" w:pos="1855"/>
              </w:tabs>
              <w:spacing w:before="21" w:line="268" w:lineRule="exact"/>
              <w:ind w:left="375"/>
              <w:jc w:val="left"/>
              <w:rPr>
                <w:rFonts w:ascii="宋体" w:eastAsia="宋体"/>
                <w:sz w:val="21"/>
              </w:rPr>
            </w:pPr>
            <w:r>
              <w:rPr>
                <w:rFonts w:ascii="宋体" w:eastAsia="宋体"/>
                <w:spacing w:val="-4"/>
                <w:sz w:val="21"/>
              </w:rPr>
              <w:t>叶柄鲜</w:t>
            </w:r>
            <w:r>
              <w:rPr>
                <w:rFonts w:ascii="宋体" w:eastAsia="宋体"/>
                <w:spacing w:val="-12"/>
                <w:sz w:val="21"/>
              </w:rPr>
              <w:t>重</w:t>
            </w:r>
            <w:r>
              <w:rPr>
                <w:rFonts w:ascii="宋体" w:eastAsia="宋体"/>
                <w:sz w:val="21"/>
              </w:rPr>
              <w:tab/>
            </w:r>
            <w:r>
              <w:rPr>
                <w:rFonts w:ascii="宋体" w:eastAsia="宋体"/>
                <w:spacing w:val="-4"/>
                <w:sz w:val="21"/>
              </w:rPr>
              <w:t>叶柄干</w:t>
            </w:r>
            <w:r>
              <w:rPr>
                <w:rFonts w:ascii="宋体" w:eastAsia="宋体"/>
                <w:spacing w:val="-10"/>
                <w:sz w:val="21"/>
              </w:rPr>
              <w:t>重</w:t>
            </w:r>
          </w:p>
        </w:tc>
      </w:tr>
      <w:tr w14:paraId="54E48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5" w:hRule="atLeast"/>
        </w:trPr>
        <w:tc>
          <w:tcPr>
            <w:tcW w:w="2381" w:type="dxa"/>
            <w:gridSpan w:val="2"/>
            <w:tcBorders>
              <w:bottom w:val="single" w:color="000000" w:sz="8" w:space="0"/>
            </w:tcBorders>
          </w:tcPr>
          <w:p w14:paraId="6D9D39D9">
            <w:pPr>
              <w:pStyle w:val="9"/>
              <w:tabs>
                <w:tab w:val="left" w:pos="1669"/>
              </w:tabs>
              <w:spacing w:before="24"/>
              <w:ind w:left="207"/>
              <w:jc w:val="left"/>
              <w:rPr>
                <w:sz w:val="21"/>
              </w:rPr>
            </w:pPr>
            <w:r>
              <w:rPr>
                <w:rFonts w:ascii="宋体" w:eastAsia="宋体"/>
                <w:spacing w:val="-2"/>
                <w:sz w:val="21"/>
              </w:rPr>
              <w:t>（</w:t>
            </w:r>
            <w:r>
              <w:rPr>
                <w:spacing w:val="-2"/>
                <w:sz w:val="21"/>
              </w:rPr>
              <w:t>g/L</w:t>
            </w:r>
            <w:r>
              <w:rPr>
                <w:rFonts w:ascii="宋体" w:eastAsia="宋体"/>
                <w:spacing w:val="-2"/>
                <w:sz w:val="21"/>
              </w:rPr>
              <w:t>）</w:t>
            </w:r>
            <w:r>
              <w:rPr>
                <w:rFonts w:ascii="宋体" w:eastAsia="宋体"/>
                <w:sz w:val="21"/>
              </w:rPr>
              <w:tab/>
            </w:r>
            <w:r>
              <w:rPr>
                <w:spacing w:val="-4"/>
                <w:sz w:val="21"/>
              </w:rPr>
              <w:t>(cm)</w:t>
            </w:r>
          </w:p>
        </w:tc>
        <w:tc>
          <w:tcPr>
            <w:tcW w:w="1699" w:type="dxa"/>
            <w:tcBorders>
              <w:bottom w:val="single" w:color="000000" w:sz="8" w:space="0"/>
            </w:tcBorders>
          </w:tcPr>
          <w:p w14:paraId="6B552EB8">
            <w:pPr>
              <w:pStyle w:val="9"/>
              <w:spacing w:before="38"/>
              <w:ind w:left="224" w:right="1"/>
              <w:rPr>
                <w:sz w:val="21"/>
              </w:rPr>
            </w:pPr>
            <w:r>
              <w:rPr>
                <w:spacing w:val="-4"/>
                <w:sz w:val="21"/>
              </w:rPr>
              <w:t>(mm)</w:t>
            </w:r>
          </w:p>
        </w:tc>
        <w:tc>
          <w:tcPr>
            <w:tcW w:w="1424" w:type="dxa"/>
            <w:tcBorders>
              <w:bottom w:val="single" w:color="000000" w:sz="8" w:space="0"/>
            </w:tcBorders>
          </w:tcPr>
          <w:p w14:paraId="7116F7D8">
            <w:pPr>
              <w:pStyle w:val="9"/>
              <w:spacing w:before="38"/>
              <w:ind w:left="51" w:right="2"/>
              <w:rPr>
                <w:sz w:val="21"/>
              </w:rPr>
            </w:pPr>
            <w:r>
              <w:rPr>
                <w:spacing w:val="-4"/>
                <w:sz w:val="21"/>
              </w:rPr>
              <w:t>(cm)</w:t>
            </w:r>
          </w:p>
        </w:tc>
        <w:tc>
          <w:tcPr>
            <w:tcW w:w="3012" w:type="dxa"/>
            <w:gridSpan w:val="2"/>
            <w:tcBorders>
              <w:bottom w:val="single" w:color="000000" w:sz="8" w:space="0"/>
            </w:tcBorders>
          </w:tcPr>
          <w:p w14:paraId="6E6B8FB9">
            <w:pPr>
              <w:pStyle w:val="9"/>
              <w:tabs>
                <w:tab w:val="left" w:pos="2153"/>
              </w:tabs>
              <w:spacing w:before="38"/>
              <w:ind w:left="672"/>
              <w:jc w:val="left"/>
              <w:rPr>
                <w:sz w:val="21"/>
              </w:rPr>
            </w:pPr>
            <w:r>
              <w:rPr>
                <w:spacing w:val="-5"/>
                <w:sz w:val="21"/>
              </w:rPr>
              <w:t>(g)</w:t>
            </w:r>
            <w:r>
              <w:rPr>
                <w:sz w:val="21"/>
              </w:rPr>
              <w:tab/>
            </w:r>
            <w:r>
              <w:rPr>
                <w:spacing w:val="-5"/>
                <w:sz w:val="21"/>
              </w:rPr>
              <w:t>(g)</w:t>
            </w:r>
          </w:p>
        </w:tc>
      </w:tr>
      <w:tr w14:paraId="3C48B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1" w:hRule="atLeast"/>
        </w:trPr>
        <w:tc>
          <w:tcPr>
            <w:tcW w:w="2381" w:type="dxa"/>
            <w:gridSpan w:val="2"/>
            <w:tcBorders>
              <w:top w:val="single" w:color="000000" w:sz="8" w:space="0"/>
              <w:bottom w:val="single" w:color="000000" w:sz="12" w:space="0"/>
            </w:tcBorders>
          </w:tcPr>
          <w:p w14:paraId="36BDE6DD">
            <w:pPr>
              <w:pStyle w:val="9"/>
              <w:tabs>
                <w:tab w:val="left" w:pos="1390"/>
              </w:tabs>
              <w:spacing w:before="135"/>
              <w:ind w:left="406"/>
              <w:jc w:val="left"/>
              <w:rPr>
                <w:sz w:val="21"/>
              </w:rPr>
            </w:pPr>
            <w:r>
              <w:rPr>
                <w:spacing w:val="-5"/>
                <w:sz w:val="21"/>
              </w:rPr>
              <w:t>200</w:t>
            </w:r>
            <w:r>
              <w:rPr>
                <w:sz w:val="21"/>
              </w:rPr>
              <w:tab/>
            </w:r>
            <w:r>
              <w:rPr>
                <w:spacing w:val="-2"/>
                <w:sz w:val="21"/>
              </w:rPr>
              <w:t>43.9±4.15b</w:t>
            </w:r>
          </w:p>
        </w:tc>
        <w:tc>
          <w:tcPr>
            <w:tcW w:w="1699" w:type="dxa"/>
            <w:tcBorders>
              <w:top w:val="single" w:color="000000" w:sz="8" w:space="0"/>
              <w:bottom w:val="single" w:color="000000" w:sz="12" w:space="0"/>
            </w:tcBorders>
          </w:tcPr>
          <w:p w14:paraId="4A9179AF">
            <w:pPr>
              <w:pStyle w:val="9"/>
              <w:spacing w:before="135"/>
              <w:ind w:left="224"/>
              <w:rPr>
                <w:sz w:val="21"/>
              </w:rPr>
            </w:pPr>
            <w:r>
              <w:rPr>
                <w:spacing w:val="-2"/>
                <w:sz w:val="21"/>
              </w:rPr>
              <w:t>16.84±0.81b</w:t>
            </w:r>
          </w:p>
        </w:tc>
        <w:tc>
          <w:tcPr>
            <w:tcW w:w="1424" w:type="dxa"/>
            <w:tcBorders>
              <w:top w:val="single" w:color="000000" w:sz="8" w:space="0"/>
              <w:bottom w:val="single" w:color="000000" w:sz="12" w:space="0"/>
            </w:tcBorders>
          </w:tcPr>
          <w:p w14:paraId="403E96E3">
            <w:pPr>
              <w:pStyle w:val="9"/>
              <w:spacing w:before="135"/>
              <w:ind w:left="51"/>
              <w:rPr>
                <w:sz w:val="21"/>
              </w:rPr>
            </w:pPr>
            <w:r>
              <w:rPr>
                <w:spacing w:val="-2"/>
                <w:sz w:val="21"/>
              </w:rPr>
              <w:t>52.92±6.10b</w:t>
            </w:r>
          </w:p>
        </w:tc>
        <w:tc>
          <w:tcPr>
            <w:tcW w:w="3012" w:type="dxa"/>
            <w:gridSpan w:val="2"/>
            <w:tcBorders>
              <w:top w:val="single" w:color="000000" w:sz="8" w:space="0"/>
              <w:bottom w:val="single" w:color="000000" w:sz="12" w:space="0"/>
            </w:tcBorders>
          </w:tcPr>
          <w:p w14:paraId="25032E29">
            <w:pPr>
              <w:pStyle w:val="9"/>
              <w:tabs>
                <w:tab w:val="left" w:pos="1747"/>
              </w:tabs>
              <w:spacing w:before="135"/>
              <w:ind w:left="158"/>
              <w:jc w:val="left"/>
              <w:rPr>
                <w:sz w:val="21"/>
              </w:rPr>
            </w:pPr>
            <w:r>
              <w:rPr>
                <w:spacing w:val="-2"/>
                <w:sz w:val="21"/>
              </w:rPr>
              <w:t>119.18±12.49b</w:t>
            </w:r>
            <w:r>
              <w:rPr>
                <w:sz w:val="21"/>
              </w:rPr>
              <w:tab/>
            </w:r>
            <w:r>
              <w:rPr>
                <w:spacing w:val="-2"/>
                <w:sz w:val="21"/>
              </w:rPr>
              <w:t>11.92±5.01b</w:t>
            </w:r>
          </w:p>
        </w:tc>
      </w:tr>
    </w:tbl>
    <w:p w14:paraId="51881FCF">
      <w:pPr>
        <w:spacing w:before="47"/>
        <w:ind w:left="600" w:right="0" w:firstLine="0"/>
        <w:jc w:val="left"/>
        <w:rPr>
          <w:sz w:val="18"/>
        </w:rPr>
      </w:pPr>
      <w:r>
        <w:rPr>
          <w:spacing w:val="-2"/>
          <w:sz w:val="18"/>
        </w:rPr>
        <w:t>注：表中数值为“平均值</w:t>
      </w:r>
      <w:r>
        <w:rPr>
          <w:rFonts w:ascii="Symbol" w:hAnsi="Symbol" w:eastAsia="Symbol"/>
          <w:spacing w:val="-2"/>
          <w:sz w:val="18"/>
        </w:rPr>
        <w:t></w:t>
      </w:r>
      <w:r>
        <w:rPr>
          <w:spacing w:val="-5"/>
          <w:sz w:val="18"/>
        </w:rPr>
        <w:t xml:space="preserve">标准差”，同一列中不同小写子母表示在 </w:t>
      </w:r>
      <w:r>
        <w:rPr>
          <w:rFonts w:ascii="Times New Roman" w:hAnsi="Times New Roman" w:eastAsia="Times New Roman"/>
          <w:spacing w:val="-2"/>
          <w:sz w:val="18"/>
        </w:rPr>
        <w:t>0.05</w:t>
      </w:r>
      <w:r>
        <w:rPr>
          <w:rFonts w:ascii="Times New Roman" w:hAnsi="Times New Roman" w:eastAsia="Times New Roman"/>
          <w:spacing w:val="-3"/>
          <w:sz w:val="18"/>
        </w:rPr>
        <w:t xml:space="preserve"> </w:t>
      </w:r>
      <w:r>
        <w:rPr>
          <w:spacing w:val="-2"/>
          <w:sz w:val="18"/>
        </w:rPr>
        <w:t>水平上差异显著（</w:t>
      </w:r>
      <w:r>
        <w:rPr>
          <w:rFonts w:ascii="Times New Roman" w:hAnsi="Times New Roman" w:eastAsia="Times New Roman"/>
          <w:i/>
          <w:spacing w:val="-2"/>
          <w:sz w:val="18"/>
        </w:rPr>
        <w:t>P</w:t>
      </w:r>
      <w:r>
        <w:rPr>
          <w:spacing w:val="-2"/>
          <w:sz w:val="18"/>
        </w:rPr>
        <w:t>＜</w:t>
      </w:r>
      <w:r>
        <w:rPr>
          <w:rFonts w:ascii="Times New Roman" w:hAnsi="Times New Roman" w:eastAsia="Times New Roman"/>
          <w:spacing w:val="-2"/>
          <w:sz w:val="18"/>
        </w:rPr>
        <w:t>0.05</w:t>
      </w:r>
      <w:r>
        <w:rPr>
          <w:spacing w:val="-2"/>
          <w:sz w:val="18"/>
        </w:rPr>
        <w:t>）</w:t>
      </w:r>
      <w:r>
        <w:rPr>
          <w:spacing w:val="-10"/>
          <w:sz w:val="18"/>
        </w:rPr>
        <w:t>。</w:t>
      </w:r>
    </w:p>
    <w:p w14:paraId="0B59C74C">
      <w:pPr>
        <w:pStyle w:val="8"/>
        <w:numPr>
          <w:ilvl w:val="1"/>
          <w:numId w:val="2"/>
        </w:numPr>
        <w:tabs>
          <w:tab w:val="left" w:pos="921"/>
        </w:tabs>
        <w:spacing w:before="136" w:after="0" w:line="240" w:lineRule="auto"/>
        <w:ind w:left="921" w:right="0" w:hanging="260"/>
        <w:jc w:val="left"/>
        <w:rPr>
          <w:sz w:val="21"/>
        </w:rPr>
      </w:pPr>
      <w:bookmarkStart w:id="2" w:name="7. 图"/>
      <w:bookmarkEnd w:id="2"/>
      <w:r>
        <w:rPr>
          <w:spacing w:val="-10"/>
          <w:sz w:val="21"/>
        </w:rPr>
        <w:t>图</w:t>
      </w:r>
    </w:p>
    <w:p w14:paraId="4D9AF496">
      <w:pPr>
        <w:pStyle w:val="8"/>
        <w:numPr>
          <w:ilvl w:val="0"/>
          <w:numId w:val="5"/>
        </w:numPr>
        <w:tabs>
          <w:tab w:val="left" w:pos="1184"/>
        </w:tabs>
        <w:spacing w:before="110" w:after="0" w:line="338" w:lineRule="auto"/>
        <w:ind w:left="240" w:right="383" w:firstLine="420"/>
        <w:jc w:val="left"/>
        <w:rPr>
          <w:sz w:val="21"/>
        </w:rPr>
      </w:pPr>
      <w:r>
        <w:rPr>
          <w:spacing w:val="-2"/>
          <w:sz w:val="21"/>
        </w:rPr>
        <w:t>插图与其图题为一个整体，不得拆开排写于两页。插图应编排在正文提及之后，插图处的该页空白不够时，则可将其后文字部分提前排写，将图移到次页最前面。</w:t>
      </w:r>
    </w:p>
    <w:p w14:paraId="5CA62571">
      <w:pPr>
        <w:pStyle w:val="8"/>
        <w:numPr>
          <w:ilvl w:val="0"/>
          <w:numId w:val="5"/>
        </w:numPr>
        <w:tabs>
          <w:tab w:val="left" w:pos="1174"/>
        </w:tabs>
        <w:spacing w:before="2" w:after="0" w:line="338" w:lineRule="auto"/>
        <w:ind w:left="240" w:right="382" w:firstLine="420"/>
        <w:jc w:val="both"/>
        <w:rPr>
          <w:sz w:val="21"/>
        </w:rPr>
      </w:pPr>
      <w:r>
        <w:rPr>
          <w:spacing w:val="-4"/>
          <w:sz w:val="21"/>
        </w:rPr>
        <w:t>每个图的图题均有文字说明。全文的图连续排序，如</w:t>
      </w:r>
      <w:r>
        <w:rPr>
          <w:rFonts w:ascii="Times New Roman" w:hAnsi="Times New Roman" w:eastAsia="Times New Roman"/>
          <w:spacing w:val="-4"/>
          <w:sz w:val="21"/>
        </w:rPr>
        <w:t>“</w:t>
      </w:r>
      <w:r>
        <w:rPr>
          <w:spacing w:val="-10"/>
          <w:sz w:val="21"/>
        </w:rPr>
        <w:t xml:space="preserve">图 </w:t>
      </w:r>
      <w:r>
        <w:rPr>
          <w:rFonts w:ascii="Times New Roman" w:hAnsi="Times New Roman" w:eastAsia="Times New Roman"/>
          <w:spacing w:val="-4"/>
          <w:sz w:val="21"/>
        </w:rPr>
        <w:t>1”</w:t>
      </w:r>
      <w:r>
        <w:rPr>
          <w:spacing w:val="-4"/>
          <w:sz w:val="21"/>
        </w:rPr>
        <w:t>、</w:t>
      </w:r>
      <w:r>
        <w:rPr>
          <w:rFonts w:ascii="Times New Roman" w:hAnsi="Times New Roman" w:eastAsia="Times New Roman"/>
          <w:spacing w:val="-4"/>
          <w:sz w:val="21"/>
        </w:rPr>
        <w:t>“</w:t>
      </w:r>
      <w:r>
        <w:rPr>
          <w:spacing w:val="-7"/>
          <w:sz w:val="21"/>
        </w:rPr>
        <w:t xml:space="preserve">图 </w:t>
      </w:r>
      <w:r>
        <w:rPr>
          <w:rFonts w:ascii="Times New Roman" w:hAnsi="Times New Roman" w:eastAsia="Times New Roman"/>
          <w:spacing w:val="-4"/>
          <w:sz w:val="21"/>
        </w:rPr>
        <w:t>2”……</w:t>
      </w:r>
      <w:r>
        <w:rPr>
          <w:spacing w:val="-4"/>
          <w:sz w:val="21"/>
        </w:rPr>
        <w:t>。图名在图序之后空一字宽排写，置于图下方居中处，用黑体五号字。图中各项文字说明置于图题之上（有分图题者，置于分图题之上），采用宋体小五号字。引用图应说明出处，在图题右上</w:t>
      </w:r>
      <w:r>
        <w:rPr>
          <w:spacing w:val="-2"/>
          <w:sz w:val="21"/>
        </w:rPr>
        <w:t>角加引用文献编号</w:t>
      </w:r>
      <w:r>
        <w:rPr>
          <w:rFonts w:ascii="Times New Roman" w:hAnsi="Times New Roman" w:eastAsia="Times New Roman"/>
          <w:spacing w:val="-2"/>
          <w:sz w:val="21"/>
        </w:rPr>
        <w:t>“[×]”</w:t>
      </w:r>
      <w:r>
        <w:rPr>
          <w:spacing w:val="-2"/>
          <w:sz w:val="21"/>
        </w:rPr>
        <w:t>。</w:t>
      </w:r>
    </w:p>
    <w:p w14:paraId="3683ECCF">
      <w:pPr>
        <w:pStyle w:val="8"/>
        <w:numPr>
          <w:ilvl w:val="0"/>
          <w:numId w:val="5"/>
        </w:numPr>
        <w:tabs>
          <w:tab w:val="left" w:pos="1220"/>
        </w:tabs>
        <w:spacing w:before="1" w:after="0" w:line="240" w:lineRule="auto"/>
        <w:ind w:left="1220" w:right="0" w:hanging="543"/>
        <w:jc w:val="left"/>
        <w:rPr>
          <w:rFonts w:ascii="Times New Roman" w:hAnsi="Times New Roman" w:eastAsia="Times New Roman"/>
          <w:sz w:val="21"/>
        </w:rPr>
      </w:pPr>
      <w:r>
        <w:rPr>
          <w:sz w:val="21"/>
        </w:rPr>
        <w:t>毕业论文</w:t>
      </w:r>
      <w:r>
        <w:rPr>
          <w:rFonts w:ascii="Times New Roman" w:hAnsi="Times New Roman" w:eastAsia="Times New Roman"/>
          <w:sz w:val="21"/>
        </w:rPr>
        <w:t>(</w:t>
      </w:r>
      <w:r>
        <w:rPr>
          <w:sz w:val="21"/>
        </w:rPr>
        <w:t>设计</w:t>
      </w:r>
      <w:r>
        <w:rPr>
          <w:rFonts w:ascii="Times New Roman" w:hAnsi="Times New Roman" w:eastAsia="Times New Roman"/>
          <w:sz w:val="21"/>
        </w:rPr>
        <w:t>)“</w:t>
      </w:r>
      <w:r>
        <w:rPr>
          <w:sz w:val="21"/>
        </w:rPr>
        <w:t>图</w:t>
      </w:r>
      <w:r>
        <w:rPr>
          <w:rFonts w:ascii="Times New Roman" w:hAnsi="Times New Roman" w:eastAsia="Times New Roman"/>
          <w:sz w:val="21"/>
        </w:rPr>
        <w:t>”</w:t>
      </w:r>
      <w:r>
        <w:rPr>
          <w:sz w:val="21"/>
        </w:rPr>
        <w:t>的样式</w:t>
      </w:r>
      <w:r>
        <w:rPr>
          <w:rFonts w:ascii="Times New Roman" w:hAnsi="Times New Roman" w:eastAsia="Times New Roman"/>
          <w:spacing w:val="-10"/>
          <w:sz w:val="21"/>
        </w:rPr>
        <w:t>:</w:t>
      </w:r>
    </w:p>
    <w:p w14:paraId="4CA22DA1">
      <w:pPr>
        <w:pStyle w:val="8"/>
        <w:spacing w:after="0" w:line="240" w:lineRule="auto"/>
        <w:jc w:val="left"/>
        <w:rPr>
          <w:rFonts w:ascii="Times New Roman" w:hAnsi="Times New Roman" w:eastAsia="Times New Roman"/>
          <w:sz w:val="21"/>
        </w:rPr>
        <w:sectPr>
          <w:pgSz w:w="11910" w:h="16840"/>
          <w:pgMar w:top="1480" w:right="1417" w:bottom="280" w:left="1559" w:header="720" w:footer="720" w:gutter="0"/>
          <w:cols w:space="720" w:num="1"/>
        </w:sectPr>
      </w:pPr>
    </w:p>
    <w:p w14:paraId="28575A74">
      <w:pPr>
        <w:pStyle w:val="3"/>
        <w:ind w:left="345"/>
        <w:rPr>
          <w:rFonts w:ascii="Times New Roman"/>
          <w:sz w:val="20"/>
        </w:rPr>
      </w:pPr>
      <w:r>
        <w:rPr>
          <w:rFonts w:ascii="Times New Roman"/>
          <w:sz w:val="20"/>
        </w:rPr>
        <w:drawing>
          <wp:inline distT="0" distB="0" distL="0" distR="0">
            <wp:extent cx="5163185" cy="4023360"/>
            <wp:effectExtent l="0" t="0" r="0" b="0"/>
            <wp:docPr id="7" name="Image 7"/>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6" cstate="print"/>
                    <a:stretch>
                      <a:fillRect/>
                    </a:stretch>
                  </pic:blipFill>
                  <pic:spPr>
                    <a:xfrm>
                      <a:off x="0" y="0"/>
                      <a:ext cx="5163383" cy="4023360"/>
                    </a:xfrm>
                    <a:prstGeom prst="rect">
                      <a:avLst/>
                    </a:prstGeom>
                  </pic:spPr>
                </pic:pic>
              </a:graphicData>
            </a:graphic>
          </wp:inline>
        </w:drawing>
      </w:r>
    </w:p>
    <w:p w14:paraId="177BA189">
      <w:pPr>
        <w:pStyle w:val="3"/>
        <w:spacing w:before="69"/>
        <w:ind w:left="0"/>
        <w:rPr>
          <w:rFonts w:ascii="Times New Roman"/>
        </w:rPr>
      </w:pPr>
    </w:p>
    <w:p w14:paraId="42852B6D">
      <w:pPr>
        <w:pStyle w:val="3"/>
        <w:spacing w:before="1"/>
        <w:ind w:left="2321"/>
      </w:pPr>
      <w:r>
        <w:rPr>
          <w:spacing w:val="-27"/>
        </w:rPr>
        <w:t xml:space="preserve">图 </w:t>
      </w:r>
      <w:r>
        <w:t>1</w:t>
      </w:r>
      <w:r>
        <w:rPr>
          <w:spacing w:val="-5"/>
        </w:rPr>
        <w:t xml:space="preserve"> 平面布置图</w:t>
      </w:r>
    </w:p>
    <w:p w14:paraId="41A77EB7">
      <w:pPr>
        <w:pStyle w:val="8"/>
        <w:numPr>
          <w:ilvl w:val="1"/>
          <w:numId w:val="2"/>
        </w:numPr>
        <w:tabs>
          <w:tab w:val="left" w:pos="1034"/>
        </w:tabs>
        <w:spacing w:before="115" w:after="0" w:line="240" w:lineRule="auto"/>
        <w:ind w:left="1034" w:right="0" w:hanging="313"/>
        <w:jc w:val="left"/>
        <w:rPr>
          <w:sz w:val="21"/>
        </w:rPr>
      </w:pPr>
      <w:r>
        <w:rPr>
          <w:spacing w:val="-4"/>
          <w:sz w:val="21"/>
        </w:rPr>
        <w:t>名词缩写</w:t>
      </w:r>
    </w:p>
    <w:p w14:paraId="62F62B97">
      <w:pPr>
        <w:pStyle w:val="3"/>
        <w:spacing w:before="112" w:line="338" w:lineRule="auto"/>
        <w:ind w:right="382" w:firstLine="480"/>
      </w:pPr>
      <w:r>
        <w:rPr>
          <w:spacing w:val="-2"/>
        </w:rPr>
        <w:t xml:space="preserve">使用外文缩写代替某一名词术语时，首次出现应在括号内注明含义，如 </w:t>
      </w:r>
      <w:r>
        <w:rPr>
          <w:rFonts w:ascii="Times New Roman" w:eastAsia="Times New Roman"/>
        </w:rPr>
        <w:t>CPU</w:t>
      </w:r>
      <w:r>
        <w:t>（</w:t>
      </w:r>
      <w:r>
        <w:rPr>
          <w:rFonts w:ascii="Times New Roman" w:eastAsia="Times New Roman"/>
        </w:rPr>
        <w:t>Central Processing Unit</w:t>
      </w:r>
      <w:r>
        <w:t>，计算机中央处理器）。</w:t>
      </w:r>
    </w:p>
    <w:p w14:paraId="71192B3F">
      <w:pPr>
        <w:pStyle w:val="8"/>
        <w:numPr>
          <w:ilvl w:val="1"/>
          <w:numId w:val="2"/>
        </w:numPr>
        <w:tabs>
          <w:tab w:val="left" w:pos="1034"/>
        </w:tabs>
        <w:spacing w:before="0" w:after="0" w:line="269" w:lineRule="exact"/>
        <w:ind w:left="1034" w:right="0" w:hanging="313"/>
        <w:jc w:val="left"/>
        <w:rPr>
          <w:sz w:val="21"/>
        </w:rPr>
      </w:pPr>
      <w:bookmarkStart w:id="3" w:name="9．公式"/>
      <w:bookmarkEnd w:id="3"/>
      <w:r>
        <w:rPr>
          <w:spacing w:val="-6"/>
          <w:sz w:val="21"/>
        </w:rPr>
        <w:t>公式</w:t>
      </w:r>
    </w:p>
    <w:p w14:paraId="5FD4A6C4">
      <w:pPr>
        <w:pStyle w:val="3"/>
        <w:spacing w:before="113" w:line="338" w:lineRule="auto"/>
        <w:ind w:right="383" w:firstLine="480"/>
      </w:pPr>
      <w:r>
        <w:rPr>
          <w:spacing w:val="-2"/>
        </w:rPr>
        <w:t>公式应另起一行书写，一行写不完的长公式，最好在等号处或在运算符号处转行。全文连续排序，编号用（</w:t>
      </w:r>
      <w:r>
        <w:rPr>
          <w:rFonts w:ascii="Times New Roman" w:hAnsi="Times New Roman" w:eastAsia="Times New Roman"/>
          <w:spacing w:val="-2"/>
        </w:rPr>
        <w:t>1</w:t>
      </w:r>
      <w:r>
        <w:rPr>
          <w:spacing w:val="-2"/>
        </w:rPr>
        <w:t>）、（</w:t>
      </w:r>
      <w:r>
        <w:rPr>
          <w:rFonts w:ascii="Times New Roman" w:hAnsi="Times New Roman" w:eastAsia="Times New Roman"/>
          <w:spacing w:val="-2"/>
        </w:rPr>
        <w:t>2</w:t>
      </w:r>
      <w:r>
        <w:rPr>
          <w:spacing w:val="-2"/>
        </w:rPr>
        <w:t>）</w:t>
      </w:r>
      <w:r>
        <w:rPr>
          <w:rFonts w:ascii="Times New Roman" w:hAnsi="Times New Roman" w:eastAsia="Times New Roman"/>
          <w:spacing w:val="-2"/>
        </w:rPr>
        <w:t>…</w:t>
      </w:r>
      <w:r>
        <w:rPr>
          <w:spacing w:val="-2"/>
        </w:rPr>
        <w:t>表示，示于公式行末右端，如</w:t>
      </w:r>
      <w:r>
        <w:rPr>
          <w:rFonts w:ascii="Times New Roman" w:hAnsi="Times New Roman" w:eastAsia="Times New Roman"/>
          <w:spacing w:val="-2"/>
        </w:rPr>
        <w:t>“××××</w:t>
      </w:r>
      <w:r>
        <w:rPr>
          <w:spacing w:val="-2"/>
        </w:rPr>
        <w:t>（</w:t>
      </w:r>
      <w:r>
        <w:rPr>
          <w:rFonts w:ascii="Times New Roman" w:hAnsi="Times New Roman" w:eastAsia="Times New Roman"/>
          <w:spacing w:val="-2"/>
        </w:rPr>
        <w:t>1</w:t>
      </w:r>
      <w:r>
        <w:rPr>
          <w:spacing w:val="-2"/>
        </w:rPr>
        <w:t>）</w:t>
      </w:r>
      <w:r>
        <w:rPr>
          <w:rFonts w:ascii="Times New Roman" w:hAnsi="Times New Roman" w:eastAsia="Times New Roman"/>
          <w:spacing w:val="-2"/>
        </w:rPr>
        <w:t>”</w:t>
      </w:r>
      <w:r>
        <w:rPr>
          <w:spacing w:val="-2"/>
        </w:rPr>
        <w:t>。</w:t>
      </w:r>
    </w:p>
    <w:p w14:paraId="1B8DC7F3">
      <w:pPr>
        <w:pStyle w:val="3"/>
        <w:spacing w:line="269" w:lineRule="exact"/>
        <w:ind w:left="721"/>
      </w:pPr>
      <w:r>
        <w:rPr>
          <w:spacing w:val="-2"/>
        </w:rPr>
        <w:t>文中引用某一公式时，应写成</w:t>
      </w:r>
      <w:r>
        <w:rPr>
          <w:rFonts w:ascii="Times New Roman" w:hAnsi="Times New Roman" w:eastAsia="Times New Roman"/>
          <w:spacing w:val="-2"/>
        </w:rPr>
        <w:t>“</w:t>
      </w:r>
      <w:r>
        <w:rPr>
          <w:spacing w:val="-2"/>
        </w:rPr>
        <w:t>由公式（</w:t>
      </w:r>
      <w:r>
        <w:rPr>
          <w:rFonts w:ascii="Times New Roman" w:hAnsi="Times New Roman" w:eastAsia="Times New Roman"/>
          <w:spacing w:val="-2"/>
        </w:rPr>
        <w:t>×</w:t>
      </w:r>
      <w:r>
        <w:rPr>
          <w:spacing w:val="-2"/>
        </w:rPr>
        <w:t>）可见</w:t>
      </w:r>
      <w:r>
        <w:rPr>
          <w:rFonts w:ascii="Times New Roman" w:hAnsi="Times New Roman" w:eastAsia="Times New Roman"/>
          <w:spacing w:val="-2"/>
        </w:rPr>
        <w:t>……”</w:t>
      </w:r>
      <w:r>
        <w:rPr>
          <w:spacing w:val="-10"/>
        </w:rPr>
        <w:t>。</w:t>
      </w:r>
    </w:p>
    <w:p w14:paraId="42376326">
      <w:pPr>
        <w:pStyle w:val="8"/>
        <w:numPr>
          <w:ilvl w:val="1"/>
          <w:numId w:val="2"/>
        </w:numPr>
        <w:tabs>
          <w:tab w:val="left" w:pos="1077"/>
        </w:tabs>
        <w:spacing w:before="112" w:after="0" w:line="240" w:lineRule="auto"/>
        <w:ind w:left="1077" w:right="0" w:hanging="416"/>
        <w:jc w:val="left"/>
        <w:rPr>
          <w:sz w:val="21"/>
        </w:rPr>
      </w:pPr>
      <w:r>
        <w:rPr>
          <w:spacing w:val="-4"/>
          <w:sz w:val="21"/>
        </w:rPr>
        <w:t>参考文献</w:t>
      </w:r>
    </w:p>
    <w:p w14:paraId="24F49953">
      <w:pPr>
        <w:pStyle w:val="3"/>
        <w:spacing w:before="110" w:line="324" w:lineRule="auto"/>
        <w:ind w:right="382" w:firstLine="420"/>
        <w:jc w:val="both"/>
      </w:pPr>
      <w:r>
        <w:rPr>
          <w:spacing w:val="-4"/>
        </w:rPr>
        <w:t>参考文献的序号左顶格，并用数字加方括号表示，如［</w:t>
      </w:r>
      <w:r>
        <w:rPr>
          <w:rFonts w:ascii="MingLiU_HKSCS-ExtB" w:hAnsi="MingLiU_HKSCS-ExtB" w:eastAsia="MingLiU_HKSCS-ExtB"/>
          <w:spacing w:val="-4"/>
        </w:rPr>
        <w:t>1</w:t>
      </w:r>
      <w:r>
        <w:rPr>
          <w:spacing w:val="-4"/>
        </w:rPr>
        <w:t>］，［</w:t>
      </w:r>
      <w:r>
        <w:rPr>
          <w:rFonts w:ascii="MingLiU_HKSCS-ExtB" w:hAnsi="MingLiU_HKSCS-ExtB" w:eastAsia="MingLiU_HKSCS-ExtB"/>
          <w:spacing w:val="-4"/>
        </w:rPr>
        <w:t>2</w:t>
      </w:r>
      <w:r>
        <w:rPr>
          <w:spacing w:val="-4"/>
        </w:rPr>
        <w:t>］，…，以与正文中的指示序号格式一致。每一参考文献条目的最后均以“．”结束。各类参考文献条目的编排格</w:t>
      </w:r>
      <w:r>
        <w:rPr>
          <w:spacing w:val="-2"/>
        </w:rPr>
        <w:t>式及示例如下：</w:t>
      </w:r>
    </w:p>
    <w:p w14:paraId="067BA7A1">
      <w:pPr>
        <w:pStyle w:val="3"/>
        <w:spacing w:before="22"/>
        <w:ind w:left="661"/>
      </w:pPr>
      <w:r>
        <w:rPr>
          <w:spacing w:val="-4"/>
        </w:rPr>
        <w:t>①连续出版物</w:t>
      </w:r>
    </w:p>
    <w:p w14:paraId="3E57D518">
      <w:pPr>
        <w:pStyle w:val="3"/>
        <w:spacing w:before="199"/>
        <w:ind w:left="661"/>
      </w:pPr>
      <w:r>
        <w:rPr>
          <w:spacing w:val="-2"/>
        </w:rPr>
        <w:t>［序号］主要责任者．文献题名</w:t>
      </w:r>
      <w:r>
        <w:rPr>
          <w:rFonts w:ascii="MingLiU_HKSCS-ExtB" w:eastAsia="MingLiU_HKSCS-ExtB"/>
          <w:spacing w:val="-2"/>
        </w:rPr>
        <w:t>[J]</w:t>
      </w:r>
      <w:r>
        <w:rPr>
          <w:spacing w:val="-2"/>
        </w:rPr>
        <w:t>．刊名，出版年份，卷号</w:t>
      </w:r>
      <w:r>
        <w:rPr>
          <w:rFonts w:ascii="MingLiU_HKSCS-ExtB" w:eastAsia="MingLiU_HKSCS-ExtB"/>
          <w:spacing w:val="-2"/>
        </w:rPr>
        <w:t>(</w:t>
      </w:r>
      <w:r>
        <w:rPr>
          <w:spacing w:val="-2"/>
        </w:rPr>
        <w:t>期号</w:t>
      </w:r>
      <w:r>
        <w:rPr>
          <w:rFonts w:ascii="MingLiU_HKSCS-ExtB" w:eastAsia="MingLiU_HKSCS-ExtB"/>
          <w:spacing w:val="7"/>
        </w:rPr>
        <w:t xml:space="preserve">) </w:t>
      </w:r>
      <w:r>
        <w:rPr>
          <w:spacing w:val="-4"/>
        </w:rPr>
        <w:t>：起止页码．</w:t>
      </w:r>
    </w:p>
    <w:p w14:paraId="4AA8CA1F">
      <w:pPr>
        <w:pStyle w:val="3"/>
        <w:spacing w:before="174" w:line="381" w:lineRule="auto"/>
        <w:ind w:right="381" w:firstLine="420"/>
      </w:pPr>
      <w:r>
        <w:t>例如</w:t>
      </w:r>
      <w:r>
        <w:rPr>
          <w:rFonts w:ascii="MingLiU_HKSCS-ExtB" w:eastAsia="MingLiU_HKSCS-ExtB"/>
        </w:rPr>
        <w:t xml:space="preserve">: </w:t>
      </w:r>
      <w:r>
        <w:rPr>
          <w:rFonts w:ascii="Times New Roman" w:eastAsia="Times New Roman"/>
        </w:rPr>
        <w:t>[1</w:t>
      </w:r>
      <w:r>
        <w:rPr>
          <w:rFonts w:ascii="Times New Roman" w:eastAsia="Times New Roman"/>
          <w:spacing w:val="20"/>
        </w:rPr>
        <w:t xml:space="preserve">] </w:t>
      </w:r>
      <w:r>
        <w:t>毛峡</w:t>
      </w:r>
      <w:r>
        <w:rPr>
          <w:rFonts w:ascii="MingLiU_HKSCS-ExtB" w:eastAsia="MingLiU_HKSCS-ExtB"/>
        </w:rPr>
        <w:t>,</w:t>
      </w:r>
      <w:r>
        <w:t>丁玉宽．图像的情感特征分析及其和谐感评价</w:t>
      </w:r>
      <w:r>
        <w:rPr>
          <w:rFonts w:ascii="MingLiU_HKSCS-ExtB" w:eastAsia="MingLiU_HKSCS-ExtB"/>
        </w:rPr>
        <w:t>[J]</w:t>
      </w:r>
      <w:r>
        <w:t>．电子学报</w:t>
      </w:r>
      <w:r>
        <w:rPr>
          <w:rFonts w:ascii="MingLiU_HKSCS-ExtB" w:eastAsia="MingLiU_HKSCS-ExtB"/>
        </w:rPr>
        <w:t xml:space="preserve">, 2001, </w:t>
      </w:r>
      <w:r>
        <w:rPr>
          <w:rFonts w:ascii="MingLiU_HKSCS-ExtB" w:eastAsia="MingLiU_HKSCS-ExtB"/>
          <w:spacing w:val="-2"/>
        </w:rPr>
        <w:t>29(12):1923-1927</w:t>
      </w:r>
      <w:r>
        <w:rPr>
          <w:spacing w:val="-2"/>
        </w:rPr>
        <w:t>．</w:t>
      </w:r>
    </w:p>
    <w:p w14:paraId="6715BC89">
      <w:pPr>
        <w:pStyle w:val="3"/>
        <w:spacing w:line="250" w:lineRule="exact"/>
        <w:ind w:left="661"/>
      </w:pPr>
      <w:r>
        <w:rPr>
          <w:rFonts w:ascii="Times New Roman"/>
        </w:rPr>
        <w:t>[2]</w:t>
      </w:r>
      <w:r>
        <w:rPr>
          <w:rFonts w:ascii="Times New Roman"/>
          <w:spacing w:val="55"/>
        </w:rPr>
        <w:t xml:space="preserve"> </w:t>
      </w:r>
      <w:r>
        <w:t>Borko</w:t>
      </w:r>
      <w:r>
        <w:rPr>
          <w:spacing w:val="4"/>
        </w:rPr>
        <w:t xml:space="preserve"> </w:t>
      </w:r>
      <w:r>
        <w:t>H,</w:t>
      </w:r>
      <w:r>
        <w:rPr>
          <w:spacing w:val="5"/>
        </w:rPr>
        <w:t xml:space="preserve"> </w:t>
      </w:r>
      <w:r>
        <w:t>Bernier</w:t>
      </w:r>
      <w:r>
        <w:rPr>
          <w:spacing w:val="4"/>
        </w:rPr>
        <w:t xml:space="preserve"> </w:t>
      </w:r>
      <w:r>
        <w:t>C</w:t>
      </w:r>
      <w:r>
        <w:rPr>
          <w:spacing w:val="4"/>
        </w:rPr>
        <w:t xml:space="preserve"> </w:t>
      </w:r>
      <w:r>
        <w:t>L.Indexing</w:t>
      </w:r>
      <w:r>
        <w:rPr>
          <w:spacing w:val="3"/>
        </w:rPr>
        <w:t xml:space="preserve"> </w:t>
      </w:r>
      <w:r>
        <w:t>concepts</w:t>
      </w:r>
      <w:r>
        <w:rPr>
          <w:spacing w:val="4"/>
        </w:rPr>
        <w:t xml:space="preserve"> </w:t>
      </w:r>
      <w:r>
        <w:t>and</w:t>
      </w:r>
      <w:r>
        <w:rPr>
          <w:spacing w:val="4"/>
        </w:rPr>
        <w:t xml:space="preserve"> </w:t>
      </w:r>
      <w:r>
        <w:t>methods[J].New</w:t>
      </w:r>
      <w:r>
        <w:rPr>
          <w:spacing w:val="5"/>
        </w:rPr>
        <w:t xml:space="preserve"> </w:t>
      </w:r>
      <w:r>
        <w:rPr>
          <w:spacing w:val="-2"/>
        </w:rPr>
        <w:t>York:Academic</w:t>
      </w:r>
    </w:p>
    <w:p w14:paraId="594C2D66">
      <w:pPr>
        <w:pStyle w:val="3"/>
        <w:spacing w:before="91"/>
      </w:pPr>
      <w:r>
        <w:rPr>
          <w:spacing w:val="-2"/>
        </w:rPr>
        <w:t>Pr,2018,28(3):16-</w:t>
      </w:r>
      <w:r>
        <w:rPr>
          <w:spacing w:val="-5"/>
        </w:rPr>
        <w:t>18.</w:t>
      </w:r>
    </w:p>
    <w:p w14:paraId="0FBA91E3">
      <w:pPr>
        <w:pStyle w:val="3"/>
        <w:spacing w:after="0"/>
        <w:sectPr>
          <w:pgSz w:w="11910" w:h="16840"/>
          <w:pgMar w:top="1660" w:right="1417" w:bottom="280" w:left="1559" w:header="720" w:footer="720" w:gutter="0"/>
          <w:cols w:space="720" w:num="1"/>
        </w:sectPr>
      </w:pPr>
    </w:p>
    <w:p w14:paraId="61B609FD">
      <w:pPr>
        <w:pStyle w:val="3"/>
        <w:spacing w:before="40"/>
        <w:ind w:left="661"/>
      </w:pPr>
      <w:r>
        <w:rPr>
          <w:spacing w:val="-5"/>
        </w:rPr>
        <w:t>②专著</w:t>
      </w:r>
    </w:p>
    <w:p w14:paraId="5B8E83AA">
      <w:pPr>
        <w:pStyle w:val="3"/>
        <w:spacing w:before="199"/>
        <w:ind w:left="661"/>
      </w:pPr>
      <w:r>
        <w:rPr>
          <w:spacing w:val="-2"/>
        </w:rPr>
        <w:t>［序号］主要责任者．文献题名</w:t>
      </w:r>
      <w:r>
        <w:rPr>
          <w:rFonts w:ascii="MingLiU_HKSCS-ExtB" w:eastAsia="MingLiU_HKSCS-ExtB"/>
          <w:spacing w:val="-2"/>
        </w:rPr>
        <w:t>[M]</w:t>
      </w:r>
      <w:r>
        <w:rPr>
          <w:spacing w:val="-3"/>
        </w:rPr>
        <w:t>．出版地：出版者，出版年：起止页码．</w:t>
      </w:r>
    </w:p>
    <w:p w14:paraId="2F1F5590">
      <w:pPr>
        <w:pStyle w:val="3"/>
        <w:spacing w:before="174"/>
        <w:ind w:left="661"/>
      </w:pPr>
      <w:r>
        <w:t>例如：</w:t>
      </w:r>
      <w:r>
        <w:rPr>
          <w:rFonts w:ascii="MingLiU_HKSCS-ExtB" w:eastAsia="MingLiU_HKSCS-ExtB"/>
        </w:rPr>
        <w:t>[3</w:t>
      </w:r>
      <w:r>
        <w:rPr>
          <w:rFonts w:ascii="MingLiU_HKSCS-ExtB" w:eastAsia="MingLiU_HKSCS-ExtB"/>
          <w:spacing w:val="-14"/>
        </w:rPr>
        <w:t xml:space="preserve">] </w:t>
      </w:r>
      <w:r>
        <w:t>刘国钧</w:t>
      </w:r>
      <w:r>
        <w:rPr>
          <w:rFonts w:ascii="MingLiU_HKSCS-ExtB" w:eastAsia="MingLiU_HKSCS-ExtB"/>
          <w:spacing w:val="-13"/>
        </w:rPr>
        <w:t xml:space="preserve">, </w:t>
      </w:r>
      <w:r>
        <w:t>王连成．图书馆史研究</w:t>
      </w:r>
      <w:r>
        <w:rPr>
          <w:rFonts w:ascii="MingLiU_HKSCS-ExtB" w:eastAsia="MingLiU_HKSCS-ExtB"/>
        </w:rPr>
        <w:t>[M]</w:t>
      </w:r>
      <w:r>
        <w:t>．北京</w:t>
      </w:r>
      <w:r>
        <w:rPr>
          <w:rFonts w:ascii="MingLiU_HKSCS-ExtB" w:eastAsia="MingLiU_HKSCS-ExtB"/>
        </w:rPr>
        <w:t>:</w:t>
      </w:r>
      <w:r>
        <w:t>高等教育出版社</w:t>
      </w:r>
      <w:r>
        <w:rPr>
          <w:rFonts w:ascii="MingLiU_HKSCS-ExtB" w:eastAsia="MingLiU_HKSCS-ExtB"/>
        </w:rPr>
        <w:t>,1979:15-</w:t>
      </w:r>
      <w:r>
        <w:rPr>
          <w:rFonts w:ascii="MingLiU_HKSCS-ExtB" w:eastAsia="MingLiU_HKSCS-ExtB"/>
          <w:spacing w:val="-5"/>
        </w:rPr>
        <w:t>18</w:t>
      </w:r>
      <w:r>
        <w:rPr>
          <w:spacing w:val="-5"/>
        </w:rPr>
        <w:t>．</w:t>
      </w:r>
    </w:p>
    <w:p w14:paraId="09967DBB">
      <w:pPr>
        <w:pStyle w:val="3"/>
        <w:spacing w:before="177"/>
        <w:ind w:left="661"/>
      </w:pPr>
      <w:r>
        <w:rPr>
          <w:rFonts w:ascii="Calibri" w:hAnsi="Calibri" w:eastAsia="Calibri"/>
          <w:b/>
          <w:spacing w:val="-2"/>
        </w:rPr>
        <w:t>③</w:t>
      </w:r>
      <w:r>
        <w:rPr>
          <w:spacing w:val="-4"/>
        </w:rPr>
        <w:t>会议论文集</w:t>
      </w:r>
    </w:p>
    <w:p w14:paraId="1F1AFE20">
      <w:pPr>
        <w:pStyle w:val="3"/>
        <w:spacing w:before="196" w:line="381" w:lineRule="auto"/>
        <w:ind w:right="289" w:firstLine="420"/>
      </w:pPr>
      <w:r>
        <w:rPr>
          <w:spacing w:val="-2"/>
        </w:rPr>
        <w:t>［序号］主要责任者．文献题名</w:t>
      </w:r>
      <w:r>
        <w:rPr>
          <w:rFonts w:ascii="MingLiU_HKSCS-ExtB" w:hAnsi="MingLiU_HKSCS-ExtB" w:eastAsia="MingLiU_HKSCS-ExtB"/>
          <w:spacing w:val="-2"/>
        </w:rPr>
        <w:t>[A]</w:t>
      </w:r>
      <w:r>
        <w:rPr>
          <w:spacing w:val="-2"/>
        </w:rPr>
        <w:t>∥主编．论文集名</w:t>
      </w:r>
      <w:r>
        <w:rPr>
          <w:rFonts w:ascii="MingLiU_HKSCS-ExtB" w:hAnsi="MingLiU_HKSCS-ExtB" w:eastAsia="MingLiU_HKSCS-ExtB"/>
          <w:spacing w:val="-2"/>
        </w:rPr>
        <w:t>[C]</w:t>
      </w:r>
      <w:r>
        <w:rPr>
          <w:spacing w:val="-2"/>
        </w:rPr>
        <w:t>．出版地：出版者，出版年：起止页码．</w:t>
      </w:r>
    </w:p>
    <w:p w14:paraId="3F540F1D">
      <w:pPr>
        <w:pStyle w:val="3"/>
        <w:spacing w:before="42" w:line="381" w:lineRule="auto"/>
        <w:ind w:right="382" w:firstLine="420"/>
      </w:pPr>
      <w:r>
        <w:t>例如：</w:t>
      </w:r>
      <w:r>
        <w:rPr>
          <w:rFonts w:ascii="MingLiU_HKSCS-ExtB" w:eastAsia="MingLiU_HKSCS-ExtB"/>
        </w:rPr>
        <w:t>[4</w:t>
      </w:r>
      <w:r>
        <w:rPr>
          <w:rFonts w:ascii="MingLiU_HKSCS-ExtB" w:eastAsia="MingLiU_HKSCS-ExtB"/>
          <w:spacing w:val="-7"/>
        </w:rPr>
        <w:t xml:space="preserve">] </w:t>
      </w:r>
      <w:r>
        <w:rPr>
          <w:spacing w:val="-3"/>
        </w:rPr>
        <w:t>毛 峡．绘画的音乐表现</w:t>
      </w:r>
      <w:r>
        <w:rPr>
          <w:rFonts w:ascii="MingLiU_HKSCS-ExtB" w:eastAsia="MingLiU_HKSCS-ExtB"/>
        </w:rPr>
        <w:t>[A]</w:t>
      </w:r>
      <w:r>
        <w:rPr>
          <w:spacing w:val="-6"/>
        </w:rPr>
        <w:t xml:space="preserve">．中国人工智能学会 </w:t>
      </w:r>
      <w:r>
        <w:rPr>
          <w:rFonts w:ascii="MingLiU_HKSCS-ExtB" w:eastAsia="MingLiU_HKSCS-ExtB"/>
        </w:rPr>
        <w:t>2001</w:t>
      </w:r>
      <w:r>
        <w:rPr>
          <w:rFonts w:ascii="MingLiU_HKSCS-ExtB" w:eastAsia="MingLiU_HKSCS-ExtB"/>
          <w:spacing w:val="-54"/>
        </w:rPr>
        <w:t xml:space="preserve"> </w:t>
      </w:r>
      <w:r>
        <w:t>年全国学术年会论文集</w:t>
      </w:r>
      <w:r>
        <w:rPr>
          <w:rFonts w:ascii="MingLiU_HKSCS-ExtB" w:eastAsia="MingLiU_HKSCS-ExtB"/>
        </w:rPr>
        <w:t>[C]</w:t>
      </w:r>
      <w:r>
        <w:t>．北京</w:t>
      </w:r>
      <w:r>
        <w:rPr>
          <w:rFonts w:ascii="MingLiU_HKSCS-ExtB" w:eastAsia="MingLiU_HKSCS-ExtB"/>
        </w:rPr>
        <w:t>:</w:t>
      </w:r>
      <w:r>
        <w:t>北京邮电大学出版社</w:t>
      </w:r>
      <w:r>
        <w:rPr>
          <w:rFonts w:ascii="MingLiU_HKSCS-ExtB" w:eastAsia="MingLiU_HKSCS-ExtB"/>
        </w:rPr>
        <w:t>, 2001: 739-740</w:t>
      </w:r>
      <w:r>
        <w:t>．</w:t>
      </w:r>
    </w:p>
    <w:p w14:paraId="68C7F162">
      <w:pPr>
        <w:pStyle w:val="3"/>
        <w:spacing w:before="2"/>
        <w:ind w:left="661"/>
      </w:pPr>
      <w:r>
        <w:rPr>
          <w:spacing w:val="-4"/>
        </w:rPr>
        <w:t>④学位论文</w:t>
      </w:r>
    </w:p>
    <w:p w14:paraId="4CEB8DDF">
      <w:pPr>
        <w:pStyle w:val="3"/>
        <w:spacing w:before="199"/>
        <w:ind w:left="661"/>
      </w:pPr>
      <w:r>
        <w:t>［序号］主要责任．文献题名</w:t>
      </w:r>
      <w:r>
        <w:rPr>
          <w:rFonts w:ascii="MingLiU_HKSCS-ExtB" w:eastAsia="MingLiU_HKSCS-ExtB"/>
        </w:rPr>
        <w:t>[D]</w:t>
      </w:r>
      <w:r>
        <w:t>．保存地</w:t>
      </w:r>
      <w:r>
        <w:rPr>
          <w:rFonts w:ascii="MingLiU_HKSCS-ExtB" w:eastAsia="MingLiU_HKSCS-ExtB"/>
          <w:spacing w:val="-11"/>
        </w:rPr>
        <w:t xml:space="preserve">: </w:t>
      </w:r>
      <w:r>
        <w:t>保存单位</w:t>
      </w:r>
      <w:r>
        <w:rPr>
          <w:rFonts w:ascii="MingLiU_HKSCS-ExtB" w:eastAsia="MingLiU_HKSCS-ExtB"/>
          <w:spacing w:val="-10"/>
        </w:rPr>
        <w:t xml:space="preserve">, </w:t>
      </w:r>
      <w:r>
        <w:rPr>
          <w:spacing w:val="-4"/>
        </w:rPr>
        <w:t>年份．</w:t>
      </w:r>
    </w:p>
    <w:p w14:paraId="4D5C5A7B">
      <w:pPr>
        <w:pStyle w:val="3"/>
        <w:spacing w:before="174"/>
        <w:ind w:left="661"/>
      </w:pPr>
      <w:r>
        <w:t>例如：</w:t>
      </w:r>
      <w:r>
        <w:rPr>
          <w:rFonts w:ascii="MingLiU_HKSCS-ExtB" w:eastAsia="MingLiU_HKSCS-ExtB"/>
        </w:rPr>
        <w:t>[5</w:t>
      </w:r>
      <w:r>
        <w:rPr>
          <w:rFonts w:ascii="MingLiU_HKSCS-ExtB" w:eastAsia="MingLiU_HKSCS-ExtB"/>
          <w:spacing w:val="-8"/>
        </w:rPr>
        <w:t xml:space="preserve">] </w:t>
      </w:r>
      <w:r>
        <w:t>张和生．地质力学系统理论</w:t>
      </w:r>
      <w:r>
        <w:rPr>
          <w:rFonts w:ascii="MingLiU_HKSCS-ExtB" w:eastAsia="MingLiU_HKSCS-ExtB"/>
        </w:rPr>
        <w:t>[D]</w:t>
      </w:r>
      <w:r>
        <w:t>．太原</w:t>
      </w:r>
      <w:r>
        <w:rPr>
          <w:rFonts w:ascii="MingLiU_HKSCS-ExtB" w:eastAsia="MingLiU_HKSCS-ExtB"/>
          <w:spacing w:val="-7"/>
        </w:rPr>
        <w:t xml:space="preserve">: </w:t>
      </w:r>
      <w:r>
        <w:t>太原理工大学</w:t>
      </w:r>
      <w:r>
        <w:rPr>
          <w:rFonts w:ascii="MingLiU_HKSCS-ExtB" w:eastAsia="MingLiU_HKSCS-ExtB"/>
          <w:spacing w:val="-8"/>
        </w:rPr>
        <w:t xml:space="preserve">, </w:t>
      </w:r>
      <w:r>
        <w:rPr>
          <w:rFonts w:ascii="MingLiU_HKSCS-ExtB" w:eastAsia="MingLiU_HKSCS-ExtB"/>
          <w:spacing w:val="-2"/>
        </w:rPr>
        <w:t>1998</w:t>
      </w:r>
      <w:r>
        <w:rPr>
          <w:spacing w:val="-2"/>
        </w:rPr>
        <w:t>．</w:t>
      </w:r>
    </w:p>
    <w:p w14:paraId="59BBA6C9">
      <w:pPr>
        <w:pStyle w:val="3"/>
        <w:spacing w:before="174"/>
        <w:ind w:left="661"/>
      </w:pPr>
      <w:r>
        <w:rPr>
          <w:spacing w:val="-5"/>
        </w:rPr>
        <w:t>⑤报告</w:t>
      </w:r>
    </w:p>
    <w:p w14:paraId="5D893980">
      <w:pPr>
        <w:pStyle w:val="3"/>
        <w:spacing w:before="199"/>
        <w:ind w:left="661"/>
      </w:pPr>
      <w:r>
        <w:rPr>
          <w:spacing w:val="-2"/>
        </w:rPr>
        <w:t>［序号］主要责任．文献题名</w:t>
      </w:r>
      <w:r>
        <w:rPr>
          <w:rFonts w:ascii="MingLiU_HKSCS-ExtB" w:eastAsia="MingLiU_HKSCS-ExtB"/>
          <w:spacing w:val="-2"/>
        </w:rPr>
        <w:t>[R]</w:t>
      </w:r>
      <w:r>
        <w:rPr>
          <w:spacing w:val="-3"/>
        </w:rPr>
        <w:t>．报告地：报告会主办单位，年份．</w:t>
      </w:r>
    </w:p>
    <w:p w14:paraId="38DB9859">
      <w:pPr>
        <w:pStyle w:val="3"/>
        <w:spacing w:before="175" w:line="381" w:lineRule="auto"/>
        <w:ind w:right="380" w:firstLine="420"/>
      </w:pPr>
      <w:r>
        <w:t>例如：</w:t>
      </w:r>
      <w:r>
        <w:rPr>
          <w:rFonts w:ascii="MingLiU_HKSCS-ExtB" w:eastAsia="MingLiU_HKSCS-ExtB"/>
        </w:rPr>
        <w:t>[6</w:t>
      </w:r>
      <w:r>
        <w:rPr>
          <w:rFonts w:ascii="MingLiU_HKSCS-ExtB" w:eastAsia="MingLiU_HKSCS-ExtB"/>
          <w:spacing w:val="-7"/>
        </w:rPr>
        <w:t xml:space="preserve">] </w:t>
      </w:r>
      <w:r>
        <w:rPr>
          <w:spacing w:val="-4"/>
        </w:rPr>
        <w:t xml:space="preserve">冯西桥．核反应堆压力容器的 </w:t>
      </w:r>
      <w:r>
        <w:rPr>
          <w:rFonts w:ascii="MingLiU_HKSCS-ExtB" w:eastAsia="MingLiU_HKSCS-ExtB"/>
        </w:rPr>
        <w:t>LBB</w:t>
      </w:r>
      <w:r>
        <w:rPr>
          <w:rFonts w:ascii="MingLiU_HKSCS-ExtB" w:eastAsia="MingLiU_HKSCS-ExtB"/>
          <w:spacing w:val="-54"/>
        </w:rPr>
        <w:t xml:space="preserve"> </w:t>
      </w:r>
      <w:r>
        <w:t>分析</w:t>
      </w:r>
      <w:r>
        <w:rPr>
          <w:rFonts w:ascii="MingLiU_HKSCS-ExtB" w:eastAsia="MingLiU_HKSCS-ExtB"/>
        </w:rPr>
        <w:t>[R]</w:t>
      </w:r>
      <w:r>
        <w:t>．北京</w:t>
      </w:r>
      <w:r>
        <w:rPr>
          <w:rFonts w:ascii="MingLiU_HKSCS-ExtB" w:eastAsia="MingLiU_HKSCS-ExtB"/>
          <w:spacing w:val="-4"/>
        </w:rPr>
        <w:t xml:space="preserve">: </w:t>
      </w:r>
      <w:r>
        <w:t>清华大学核能技术设计研究院</w:t>
      </w:r>
      <w:r>
        <w:rPr>
          <w:rFonts w:ascii="MingLiU_HKSCS-ExtB" w:eastAsia="MingLiU_HKSCS-ExtB"/>
        </w:rPr>
        <w:t>, 1997</w:t>
      </w:r>
      <w:r>
        <w:t>．</w:t>
      </w:r>
    </w:p>
    <w:p w14:paraId="0810D6B1">
      <w:pPr>
        <w:pStyle w:val="3"/>
        <w:spacing w:before="2"/>
        <w:ind w:left="661"/>
      </w:pPr>
      <w:r>
        <w:rPr>
          <w:spacing w:val="-4"/>
        </w:rPr>
        <w:t>⑥专利文献</w:t>
      </w:r>
    </w:p>
    <w:p w14:paraId="3A57253B">
      <w:pPr>
        <w:pStyle w:val="3"/>
        <w:spacing w:before="199"/>
        <w:ind w:left="661"/>
      </w:pPr>
      <w:r>
        <w:t>［序号］专利所有者．专利题名</w:t>
      </w:r>
      <w:r>
        <w:rPr>
          <w:rFonts w:ascii="MingLiU_HKSCS-ExtB" w:eastAsia="MingLiU_HKSCS-ExtB"/>
        </w:rPr>
        <w:t>[P]</w:t>
      </w:r>
      <w:r>
        <w:t>．专利国别</w:t>
      </w:r>
      <w:r>
        <w:rPr>
          <w:rFonts w:ascii="MingLiU_HKSCS-ExtB" w:eastAsia="MingLiU_HKSCS-ExtB"/>
          <w:spacing w:val="-12"/>
        </w:rPr>
        <w:t xml:space="preserve">: </w:t>
      </w:r>
      <w:r>
        <w:t>专利号</w:t>
      </w:r>
      <w:r>
        <w:rPr>
          <w:rFonts w:ascii="MingLiU_HKSCS-ExtB" w:eastAsia="MingLiU_HKSCS-ExtB"/>
          <w:spacing w:val="-12"/>
        </w:rPr>
        <w:t xml:space="preserve">, </w:t>
      </w:r>
      <w:r>
        <w:rPr>
          <w:spacing w:val="-2"/>
        </w:rPr>
        <w:t>发布日期．</w:t>
      </w:r>
    </w:p>
    <w:p w14:paraId="13699D6A">
      <w:pPr>
        <w:pStyle w:val="3"/>
        <w:spacing w:before="174"/>
        <w:ind w:left="661"/>
      </w:pPr>
      <w:r>
        <w:rPr>
          <w:spacing w:val="-36"/>
        </w:rPr>
        <w:t>例如：</w:t>
      </w:r>
      <w:r>
        <w:rPr>
          <w:spacing w:val="21"/>
        </w:rPr>
        <w:t>［</w:t>
      </w:r>
      <w:r>
        <w:rPr>
          <w:rFonts w:ascii="MingLiU_HKSCS-ExtB" w:eastAsia="MingLiU_HKSCS-ExtB"/>
          <w:spacing w:val="25"/>
        </w:rPr>
        <w:t>7</w:t>
      </w:r>
      <w:r>
        <w:rPr>
          <w:spacing w:val="24"/>
        </w:rPr>
        <w:t>］</w:t>
      </w:r>
      <w:r>
        <w:rPr>
          <w:spacing w:val="-17"/>
        </w:rPr>
        <w:t xml:space="preserve"> 姜锡洲．一种温热外敷药制备方案</w:t>
      </w:r>
      <w:r>
        <w:rPr>
          <w:rFonts w:ascii="MingLiU_HKSCS-ExtB" w:eastAsia="MingLiU_HKSCS-ExtB"/>
          <w:spacing w:val="-6"/>
        </w:rPr>
        <w:t>[P]</w:t>
      </w:r>
      <w:r>
        <w:rPr>
          <w:spacing w:val="-6"/>
        </w:rPr>
        <w:t>．中国专利</w:t>
      </w:r>
      <w:r>
        <w:rPr>
          <w:rFonts w:ascii="MingLiU_HKSCS-ExtB" w:eastAsia="MingLiU_HKSCS-ExtB"/>
          <w:spacing w:val="-23"/>
        </w:rPr>
        <w:t xml:space="preserve">: </w:t>
      </w:r>
      <w:r>
        <w:rPr>
          <w:rFonts w:ascii="MingLiU_HKSCS-ExtB" w:eastAsia="MingLiU_HKSCS-ExtB"/>
          <w:spacing w:val="-6"/>
        </w:rPr>
        <w:t>881056078</w:t>
      </w:r>
      <w:r>
        <w:rPr>
          <w:rFonts w:ascii="MingLiU_HKSCS-ExtB" w:eastAsia="MingLiU_HKSCS-ExtB"/>
          <w:spacing w:val="-22"/>
        </w:rPr>
        <w:t xml:space="preserve">, </w:t>
      </w:r>
      <w:r>
        <w:rPr>
          <w:rFonts w:ascii="MingLiU_HKSCS-ExtB" w:eastAsia="MingLiU_HKSCS-ExtB"/>
          <w:spacing w:val="-6"/>
        </w:rPr>
        <w:t>2023-08-12</w:t>
      </w:r>
      <w:r>
        <w:rPr>
          <w:spacing w:val="-6"/>
        </w:rPr>
        <w:t>．</w:t>
      </w:r>
    </w:p>
    <w:p w14:paraId="2FCF0CA6">
      <w:pPr>
        <w:pStyle w:val="3"/>
        <w:spacing w:before="174"/>
        <w:ind w:left="661"/>
      </w:pPr>
      <w:r>
        <w:rPr>
          <w:spacing w:val="-4"/>
        </w:rPr>
        <w:t>⑦国际、国家标准</w:t>
      </w:r>
    </w:p>
    <w:p w14:paraId="24ABBEEB">
      <w:pPr>
        <w:pStyle w:val="3"/>
        <w:spacing w:before="199"/>
        <w:ind w:left="661"/>
      </w:pPr>
      <w:r>
        <w:t>［序号］标准代号，标准名称</w:t>
      </w:r>
      <w:r>
        <w:rPr>
          <w:rFonts w:ascii="MingLiU_HKSCS-ExtB" w:eastAsia="MingLiU_HKSCS-ExtB"/>
        </w:rPr>
        <w:t>[S]</w:t>
      </w:r>
      <w:r>
        <w:t>．出版地</w:t>
      </w:r>
      <w:r>
        <w:rPr>
          <w:rFonts w:ascii="MingLiU_HKSCS-ExtB" w:eastAsia="MingLiU_HKSCS-ExtB"/>
          <w:spacing w:val="-11"/>
        </w:rPr>
        <w:t xml:space="preserve">: </w:t>
      </w:r>
      <w:r>
        <w:t>出版者</w:t>
      </w:r>
      <w:r>
        <w:rPr>
          <w:rFonts w:ascii="MingLiU_HKSCS-ExtB" w:eastAsia="MingLiU_HKSCS-ExtB"/>
          <w:spacing w:val="-11"/>
        </w:rPr>
        <w:t xml:space="preserve">, </w:t>
      </w:r>
      <w:r>
        <w:rPr>
          <w:spacing w:val="-3"/>
        </w:rPr>
        <w:t>出版年．</w:t>
      </w:r>
    </w:p>
    <w:p w14:paraId="7F932627">
      <w:pPr>
        <w:pStyle w:val="3"/>
        <w:spacing w:before="175"/>
        <w:ind w:left="661"/>
      </w:pPr>
      <w:r>
        <w:rPr>
          <w:spacing w:val="-2"/>
        </w:rPr>
        <w:t>例如：</w:t>
      </w:r>
      <w:r>
        <w:rPr>
          <w:rFonts w:ascii="MingLiU_HKSCS-ExtB" w:hAnsi="MingLiU_HKSCS-ExtB" w:eastAsia="MingLiU_HKSCS-ExtB"/>
          <w:spacing w:val="-2"/>
        </w:rPr>
        <w:t>[8</w:t>
      </w:r>
      <w:r>
        <w:rPr>
          <w:rFonts w:ascii="MingLiU_HKSCS-ExtB" w:hAnsi="MingLiU_HKSCS-ExtB" w:eastAsia="MingLiU_HKSCS-ExtB"/>
          <w:spacing w:val="-20"/>
        </w:rPr>
        <w:t xml:space="preserve">] </w:t>
      </w:r>
      <w:r>
        <w:rPr>
          <w:rFonts w:ascii="MingLiU_HKSCS-ExtB" w:hAnsi="MingLiU_HKSCS-ExtB" w:eastAsia="MingLiU_HKSCS-ExtB"/>
          <w:spacing w:val="-2"/>
        </w:rPr>
        <w:t>GB/T</w:t>
      </w:r>
      <w:r>
        <w:rPr>
          <w:rFonts w:ascii="MingLiU_HKSCS-ExtB" w:hAnsi="MingLiU_HKSCS-ExtB" w:eastAsia="MingLiU_HKSCS-ExtB"/>
          <w:spacing w:val="-41"/>
        </w:rPr>
        <w:t xml:space="preserve"> </w:t>
      </w:r>
      <w:r>
        <w:rPr>
          <w:rFonts w:ascii="MingLiU_HKSCS-ExtB" w:hAnsi="MingLiU_HKSCS-ExtB" w:eastAsia="MingLiU_HKSCS-ExtB"/>
          <w:spacing w:val="-2"/>
        </w:rPr>
        <w:t>16159</w:t>
      </w:r>
      <w:r>
        <w:rPr>
          <w:spacing w:val="-2"/>
        </w:rPr>
        <w:t>—</w:t>
      </w:r>
      <w:r>
        <w:rPr>
          <w:rFonts w:ascii="MingLiU_HKSCS-ExtB" w:hAnsi="MingLiU_HKSCS-ExtB" w:eastAsia="MingLiU_HKSCS-ExtB"/>
          <w:spacing w:val="-2"/>
        </w:rPr>
        <w:t>1996</w:t>
      </w:r>
      <w:r>
        <w:rPr>
          <w:spacing w:val="-2"/>
        </w:rPr>
        <w:t>，汉语拼音正词法基本规则</w:t>
      </w:r>
      <w:r>
        <w:rPr>
          <w:rFonts w:ascii="MingLiU_HKSCS-ExtB" w:hAnsi="MingLiU_HKSCS-ExtB" w:eastAsia="MingLiU_HKSCS-ExtB"/>
          <w:spacing w:val="-2"/>
        </w:rPr>
        <w:t>[S]</w:t>
      </w:r>
      <w:r>
        <w:rPr>
          <w:spacing w:val="-2"/>
        </w:rPr>
        <w:t>．北京</w:t>
      </w:r>
      <w:r>
        <w:rPr>
          <w:rFonts w:ascii="MingLiU_HKSCS-ExtB" w:hAnsi="MingLiU_HKSCS-ExtB" w:eastAsia="MingLiU_HKSCS-ExtB"/>
          <w:spacing w:val="8"/>
        </w:rPr>
        <w:t xml:space="preserve">: </w:t>
      </w:r>
      <w:r>
        <w:rPr>
          <w:spacing w:val="-4"/>
        </w:rPr>
        <w:t>中国标准出版社，</w:t>
      </w:r>
    </w:p>
    <w:p w14:paraId="06035957">
      <w:pPr>
        <w:pStyle w:val="3"/>
        <w:spacing w:before="174"/>
      </w:pPr>
      <w:r>
        <w:rPr>
          <w:rFonts w:ascii="MingLiU_HKSCS-ExtB" w:eastAsia="MingLiU_HKSCS-ExtB"/>
          <w:spacing w:val="-2"/>
        </w:rPr>
        <w:t>2016</w:t>
      </w:r>
      <w:r>
        <w:rPr>
          <w:spacing w:val="-2"/>
        </w:rPr>
        <w:t>．</w:t>
      </w:r>
    </w:p>
    <w:p w14:paraId="63455B65">
      <w:pPr>
        <w:pStyle w:val="3"/>
        <w:spacing w:before="174"/>
        <w:ind w:left="661"/>
      </w:pPr>
      <w:r>
        <w:rPr>
          <w:spacing w:val="-4"/>
        </w:rPr>
        <w:t>⑧报纸文章</w:t>
      </w:r>
    </w:p>
    <w:p w14:paraId="4CEA7930">
      <w:pPr>
        <w:pStyle w:val="3"/>
        <w:spacing w:before="199"/>
        <w:ind w:left="661"/>
      </w:pPr>
      <w:r>
        <w:rPr>
          <w:spacing w:val="-2"/>
        </w:rPr>
        <w:t>［序号］主要责任者．文献题名</w:t>
      </w:r>
      <w:r>
        <w:rPr>
          <w:rFonts w:ascii="MingLiU_HKSCS-ExtB" w:eastAsia="MingLiU_HKSCS-ExtB"/>
          <w:spacing w:val="-2"/>
        </w:rPr>
        <w:t>[N]</w:t>
      </w:r>
      <w:r>
        <w:rPr>
          <w:spacing w:val="-2"/>
        </w:rPr>
        <w:t>．报纸名</w:t>
      </w:r>
      <w:r>
        <w:rPr>
          <w:rFonts w:ascii="MingLiU_HKSCS-ExtB" w:eastAsia="MingLiU_HKSCS-ExtB"/>
          <w:spacing w:val="5"/>
        </w:rPr>
        <w:t xml:space="preserve">, </w:t>
      </w:r>
      <w:r>
        <w:rPr>
          <w:spacing w:val="-2"/>
        </w:rPr>
        <w:t>出版日期</w:t>
      </w:r>
      <w:r>
        <w:rPr>
          <w:rFonts w:ascii="MingLiU_HKSCS-ExtB" w:eastAsia="MingLiU_HKSCS-ExtB"/>
          <w:spacing w:val="-2"/>
        </w:rPr>
        <w:t>(</w:t>
      </w:r>
      <w:r>
        <w:rPr>
          <w:spacing w:val="-2"/>
        </w:rPr>
        <w:t>版次</w:t>
      </w:r>
      <w:r>
        <w:rPr>
          <w:rFonts w:ascii="MingLiU_HKSCS-ExtB" w:eastAsia="MingLiU_HKSCS-ExtB"/>
          <w:spacing w:val="-5"/>
        </w:rPr>
        <w:t>)</w:t>
      </w:r>
      <w:r>
        <w:rPr>
          <w:spacing w:val="-5"/>
        </w:rPr>
        <w:t>．</w:t>
      </w:r>
    </w:p>
    <w:p w14:paraId="17833267">
      <w:pPr>
        <w:pStyle w:val="3"/>
        <w:spacing w:before="175"/>
        <w:ind w:left="661"/>
      </w:pPr>
      <w:r>
        <w:t>例如：</w:t>
      </w:r>
      <w:r>
        <w:rPr>
          <w:rFonts w:ascii="MingLiU_HKSCS-ExtB" w:hAnsi="MingLiU_HKSCS-ExtB" w:eastAsia="MingLiU_HKSCS-ExtB"/>
        </w:rPr>
        <w:t>[9</w:t>
      </w:r>
      <w:r>
        <w:rPr>
          <w:rFonts w:ascii="MingLiU_HKSCS-ExtB" w:hAnsi="MingLiU_HKSCS-ExtB" w:eastAsia="MingLiU_HKSCS-ExtB"/>
          <w:spacing w:val="-9"/>
        </w:rPr>
        <w:t xml:space="preserve">] </w:t>
      </w:r>
      <w:r>
        <w:rPr>
          <w:spacing w:val="-4"/>
        </w:rPr>
        <w:t>毛 峡．情感工学破解‘舒服’之迷</w:t>
      </w:r>
      <w:r>
        <w:rPr>
          <w:rFonts w:ascii="MingLiU_HKSCS-ExtB" w:hAnsi="MingLiU_HKSCS-ExtB" w:eastAsia="MingLiU_HKSCS-ExtB"/>
        </w:rPr>
        <w:t>[N]</w:t>
      </w:r>
      <w:r>
        <w:t>．光明日报</w:t>
      </w:r>
      <w:r>
        <w:rPr>
          <w:rFonts w:ascii="MingLiU_HKSCS-ExtB" w:hAnsi="MingLiU_HKSCS-ExtB" w:eastAsia="MingLiU_HKSCS-ExtB"/>
          <w:spacing w:val="-8"/>
        </w:rPr>
        <w:t xml:space="preserve">, </w:t>
      </w:r>
      <w:r>
        <w:rPr>
          <w:rFonts w:ascii="MingLiU_HKSCS-ExtB" w:hAnsi="MingLiU_HKSCS-ExtB" w:eastAsia="MingLiU_HKSCS-ExtB"/>
        </w:rPr>
        <w:t>2000-4-</w:t>
      </w:r>
      <w:r>
        <w:rPr>
          <w:rFonts w:ascii="MingLiU_HKSCS-ExtB" w:hAnsi="MingLiU_HKSCS-ExtB" w:eastAsia="MingLiU_HKSCS-ExtB"/>
          <w:spacing w:val="-2"/>
        </w:rPr>
        <w:t>17(B1)</w:t>
      </w:r>
      <w:r>
        <w:rPr>
          <w:spacing w:val="-2"/>
        </w:rPr>
        <w:t>．</w:t>
      </w:r>
    </w:p>
    <w:p w14:paraId="28EE4F97">
      <w:pPr>
        <w:pStyle w:val="3"/>
        <w:spacing w:before="174"/>
        <w:ind w:left="661"/>
      </w:pPr>
      <w:r>
        <w:rPr>
          <w:spacing w:val="-4"/>
        </w:rPr>
        <w:t>⑨电子文献</w:t>
      </w:r>
    </w:p>
    <w:p w14:paraId="00F9C319">
      <w:pPr>
        <w:pStyle w:val="3"/>
        <w:spacing w:before="199" w:line="381" w:lineRule="auto"/>
        <w:ind w:right="382" w:firstLine="420"/>
      </w:pPr>
      <w:r>
        <w:rPr>
          <w:spacing w:val="-2"/>
        </w:rPr>
        <w:t>［序号］主要责任者．电子文献题名</w:t>
      </w:r>
      <w:r>
        <w:rPr>
          <w:rFonts w:ascii="MingLiU_HKSCS-ExtB" w:eastAsia="MingLiU_HKSCS-ExtB"/>
          <w:spacing w:val="-2"/>
        </w:rPr>
        <w:t>[</w:t>
      </w:r>
      <w:r>
        <w:rPr>
          <w:spacing w:val="-2"/>
        </w:rPr>
        <w:t>文献类型</w:t>
      </w:r>
      <w:r>
        <w:rPr>
          <w:rFonts w:ascii="MingLiU_HKSCS-ExtB" w:eastAsia="MingLiU_HKSCS-ExtB"/>
          <w:spacing w:val="-2"/>
        </w:rPr>
        <w:t>/</w:t>
      </w:r>
      <w:r>
        <w:rPr>
          <w:spacing w:val="-2"/>
        </w:rPr>
        <w:t>载体类型</w:t>
      </w:r>
      <w:r>
        <w:rPr>
          <w:rFonts w:ascii="MingLiU_HKSCS-ExtB" w:eastAsia="MingLiU_HKSCS-ExtB"/>
          <w:spacing w:val="-2"/>
        </w:rPr>
        <w:t>]</w:t>
      </w:r>
      <w:r>
        <w:rPr>
          <w:spacing w:val="-2"/>
        </w:rPr>
        <w:t>．电子文献的出版或可获得地址，发表或更新的期</w:t>
      </w:r>
      <w:r>
        <w:rPr>
          <w:rFonts w:ascii="MingLiU_HKSCS-ExtB" w:eastAsia="MingLiU_HKSCS-ExtB"/>
          <w:spacing w:val="-2"/>
        </w:rPr>
        <w:t>/</w:t>
      </w:r>
      <w:r>
        <w:rPr>
          <w:spacing w:val="-2"/>
        </w:rPr>
        <w:t>引用日期</w:t>
      </w:r>
      <w:r>
        <w:rPr>
          <w:rFonts w:ascii="MingLiU_HKSCS-ExtB" w:eastAsia="MingLiU_HKSCS-ExtB"/>
          <w:spacing w:val="-2"/>
        </w:rPr>
        <w:t>(</w:t>
      </w:r>
      <w:r>
        <w:rPr>
          <w:spacing w:val="-2"/>
        </w:rPr>
        <w:t>任选</w:t>
      </w:r>
      <w:r>
        <w:rPr>
          <w:rFonts w:ascii="MingLiU_HKSCS-ExtB" w:eastAsia="MingLiU_HKSCS-ExtB"/>
          <w:spacing w:val="-2"/>
        </w:rPr>
        <w:t>)</w:t>
      </w:r>
      <w:r>
        <w:rPr>
          <w:spacing w:val="-2"/>
        </w:rPr>
        <w:t>．</w:t>
      </w:r>
    </w:p>
    <w:p w14:paraId="14716C6C">
      <w:pPr>
        <w:pStyle w:val="3"/>
        <w:spacing w:before="2"/>
        <w:ind w:left="661"/>
      </w:pPr>
      <w:r>
        <w:rPr>
          <w:spacing w:val="-2"/>
        </w:rPr>
        <w:t>例如：［</w:t>
      </w:r>
      <w:r>
        <w:rPr>
          <w:rFonts w:ascii="MingLiU_HKSCS-ExtB" w:eastAsia="MingLiU_HKSCS-ExtB"/>
          <w:spacing w:val="-2"/>
        </w:rPr>
        <w:t>10</w:t>
      </w:r>
      <w:r>
        <w:rPr>
          <w:spacing w:val="-2"/>
        </w:rPr>
        <w:t>］王明亮．中国学术期刊标准化数据库系统工程的</w:t>
      </w:r>
      <w:r>
        <w:rPr>
          <w:rFonts w:ascii="MingLiU_HKSCS-ExtB" w:eastAsia="MingLiU_HKSCS-ExtB"/>
          <w:spacing w:val="-2"/>
        </w:rPr>
        <w:t>[EB/OL]</w:t>
      </w:r>
      <w:r>
        <w:rPr>
          <w:spacing w:val="-2"/>
        </w:rPr>
        <w:t>．</w:t>
      </w:r>
    </w:p>
    <w:p w14:paraId="184F7198">
      <w:pPr>
        <w:pStyle w:val="3"/>
        <w:spacing w:before="174"/>
        <w:ind w:left="661"/>
      </w:pPr>
      <w:r>
        <w:fldChar w:fldCharType="begin"/>
      </w:r>
      <w:r>
        <w:instrText xml:space="preserve"> HYPERLINK "http://www.cajcd.cn/pub/wml.txt/9808" \h </w:instrText>
      </w:r>
      <w:r>
        <w:fldChar w:fldCharType="separate"/>
      </w:r>
      <w:r>
        <w:rPr>
          <w:rFonts w:ascii="Times New Roman" w:eastAsia="Times New Roman"/>
          <w:spacing w:val="-2"/>
        </w:rPr>
        <w:t>http://www.cajcd.cn/pub/wml.txt/9808</w:t>
      </w:r>
      <w:r>
        <w:rPr>
          <w:rFonts w:ascii="Times New Roman" w:eastAsia="Times New Roman"/>
          <w:spacing w:val="-2"/>
        </w:rPr>
        <w:fldChar w:fldCharType="end"/>
      </w:r>
      <w:r>
        <w:rPr>
          <w:rFonts w:ascii="Times New Roman" w:eastAsia="Times New Roman"/>
          <w:spacing w:val="60"/>
        </w:rPr>
        <w:t xml:space="preserve"> </w:t>
      </w:r>
      <w:r>
        <w:rPr>
          <w:rFonts w:ascii="Times New Roman" w:eastAsia="Times New Roman"/>
          <w:spacing w:val="-2"/>
        </w:rPr>
        <w:t>10-2.html,1998-08-16/1998-10-</w:t>
      </w:r>
      <w:r>
        <w:rPr>
          <w:rFonts w:ascii="Times New Roman" w:eastAsia="Times New Roman"/>
          <w:spacing w:val="-5"/>
        </w:rPr>
        <w:t>04</w:t>
      </w:r>
      <w:r>
        <w:rPr>
          <w:spacing w:val="-5"/>
        </w:rPr>
        <w:t>．</w:t>
      </w:r>
    </w:p>
    <w:p w14:paraId="030D7FA1">
      <w:pPr>
        <w:pStyle w:val="3"/>
        <w:spacing w:after="0"/>
        <w:sectPr>
          <w:pgSz w:w="11910" w:h="16840"/>
          <w:pgMar w:top="1480" w:right="1417" w:bottom="280" w:left="1559" w:header="720" w:footer="720" w:gutter="0"/>
          <w:cols w:space="720" w:num="1"/>
        </w:sectPr>
      </w:pPr>
    </w:p>
    <w:p w14:paraId="13259599">
      <w:pPr>
        <w:pStyle w:val="3"/>
        <w:spacing w:before="60"/>
        <w:ind w:left="661"/>
        <w:rPr>
          <w:rFonts w:ascii="Times New Roman" w:hAnsi="Times New Roman" w:eastAsia="Times New Roman"/>
        </w:rPr>
      </w:pPr>
      <w:r>
        <w:rPr>
          <w:spacing w:val="-4"/>
        </w:rPr>
        <w:t xml:space="preserve">外国作者的姓名书写格式一般为：姓□名的缩写□名的缩写。例如 </w:t>
      </w:r>
      <w:r>
        <w:rPr>
          <w:rFonts w:ascii="Times New Roman" w:hAnsi="Times New Roman" w:eastAsia="Times New Roman"/>
          <w:spacing w:val="-2"/>
        </w:rPr>
        <w:t>Duda</w:t>
      </w:r>
      <w:r>
        <w:rPr>
          <w:rFonts w:ascii="Times New Roman" w:hAnsi="Times New Roman" w:eastAsia="Times New Roman"/>
          <w:spacing w:val="-7"/>
        </w:rPr>
        <w:t xml:space="preserve"> </w:t>
      </w:r>
      <w:r>
        <w:rPr>
          <w:rFonts w:ascii="Times New Roman" w:hAnsi="Times New Roman" w:eastAsia="Times New Roman"/>
          <w:spacing w:val="-2"/>
        </w:rPr>
        <w:t>R</w:t>
      </w:r>
      <w:r>
        <w:rPr>
          <w:rFonts w:ascii="Times New Roman" w:hAnsi="Times New Roman" w:eastAsia="Times New Roman"/>
        </w:rPr>
        <w:t xml:space="preserve"> </w:t>
      </w:r>
      <w:r>
        <w:rPr>
          <w:rFonts w:ascii="Times New Roman" w:hAnsi="Times New Roman" w:eastAsia="Times New Roman"/>
          <w:spacing w:val="-10"/>
        </w:rPr>
        <w:t>O</w:t>
      </w:r>
    </w:p>
    <w:p w14:paraId="4585F47E">
      <w:pPr>
        <w:pStyle w:val="3"/>
        <w:spacing w:before="194" w:after="18"/>
        <w:ind w:left="620"/>
      </w:pPr>
      <w:bookmarkStart w:id="4" w:name="（3）参考文献类型及标志代码"/>
      <w:bookmarkEnd w:id="4"/>
      <w:r>
        <w:rPr>
          <w:spacing w:val="-22"/>
        </w:rPr>
        <w:t>（</w:t>
      </w:r>
      <w:r>
        <w:rPr>
          <w:rFonts w:ascii="Times New Roman" w:eastAsia="Times New Roman"/>
          <w:spacing w:val="-22"/>
        </w:rPr>
        <w:t>3</w:t>
      </w:r>
      <w:r>
        <w:rPr>
          <w:spacing w:val="-22"/>
        </w:rPr>
        <w:t>）参考文献类型及标志代码</w:t>
      </w:r>
    </w:p>
    <w:tbl>
      <w:tblPr>
        <w:tblStyle w:val="5"/>
        <w:tblW w:w="0" w:type="auto"/>
        <w:tblInd w:w="14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673"/>
        <w:gridCol w:w="1235"/>
        <w:gridCol w:w="1235"/>
        <w:gridCol w:w="1462"/>
        <w:gridCol w:w="1572"/>
        <w:gridCol w:w="1340"/>
      </w:tblGrid>
      <w:tr w14:paraId="138A90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8" w:hRule="atLeast"/>
        </w:trPr>
        <w:tc>
          <w:tcPr>
            <w:tcW w:w="1673" w:type="dxa"/>
            <w:tcBorders>
              <w:left w:val="nil"/>
              <w:bottom w:val="single" w:color="000000" w:sz="2" w:space="0"/>
              <w:right w:val="single" w:color="000000" w:sz="4" w:space="0"/>
            </w:tcBorders>
          </w:tcPr>
          <w:p w14:paraId="2CCA5711">
            <w:pPr>
              <w:pStyle w:val="9"/>
              <w:spacing w:before="99"/>
              <w:ind w:left="21" w:right="19"/>
              <w:rPr>
                <w:rFonts w:ascii="宋体" w:eastAsia="宋体"/>
                <w:sz w:val="21"/>
              </w:rPr>
            </w:pPr>
            <w:r>
              <w:rPr>
                <w:rFonts w:ascii="宋体" w:eastAsia="宋体"/>
                <w:spacing w:val="-4"/>
                <w:sz w:val="21"/>
              </w:rPr>
              <w:t>参考文献类型</w:t>
            </w:r>
          </w:p>
        </w:tc>
        <w:tc>
          <w:tcPr>
            <w:tcW w:w="1235" w:type="dxa"/>
            <w:tcBorders>
              <w:left w:val="single" w:color="000000" w:sz="4" w:space="0"/>
              <w:bottom w:val="single" w:color="000000" w:sz="2" w:space="0"/>
              <w:right w:val="single" w:color="000000" w:sz="4" w:space="0"/>
            </w:tcBorders>
          </w:tcPr>
          <w:p w14:paraId="716B2ECB">
            <w:pPr>
              <w:pStyle w:val="9"/>
              <w:spacing w:before="99"/>
              <w:ind w:left="1" w:right="2"/>
              <w:rPr>
                <w:rFonts w:ascii="宋体" w:eastAsia="宋体"/>
                <w:sz w:val="21"/>
              </w:rPr>
            </w:pPr>
            <w:r>
              <w:rPr>
                <w:rFonts w:ascii="宋体" w:eastAsia="宋体"/>
                <w:spacing w:val="-8"/>
                <w:sz w:val="21"/>
              </w:rPr>
              <w:t>专著</w:t>
            </w:r>
          </w:p>
        </w:tc>
        <w:tc>
          <w:tcPr>
            <w:tcW w:w="1235" w:type="dxa"/>
            <w:tcBorders>
              <w:left w:val="single" w:color="000000" w:sz="4" w:space="0"/>
              <w:bottom w:val="single" w:color="000000" w:sz="2" w:space="0"/>
              <w:right w:val="single" w:color="000000" w:sz="4" w:space="0"/>
            </w:tcBorders>
          </w:tcPr>
          <w:p w14:paraId="7310C709">
            <w:pPr>
              <w:pStyle w:val="9"/>
              <w:spacing w:before="99"/>
              <w:ind w:left="1" w:right="3"/>
              <w:rPr>
                <w:rFonts w:ascii="宋体" w:eastAsia="宋体"/>
                <w:sz w:val="21"/>
              </w:rPr>
            </w:pPr>
            <w:r>
              <w:rPr>
                <w:rFonts w:ascii="宋体" w:eastAsia="宋体"/>
                <w:spacing w:val="-5"/>
                <w:sz w:val="21"/>
              </w:rPr>
              <w:t>论文集</w:t>
            </w:r>
          </w:p>
        </w:tc>
        <w:tc>
          <w:tcPr>
            <w:tcW w:w="1462" w:type="dxa"/>
            <w:tcBorders>
              <w:left w:val="single" w:color="000000" w:sz="4" w:space="0"/>
              <w:bottom w:val="single" w:color="000000" w:sz="2" w:space="0"/>
              <w:right w:val="single" w:color="000000" w:sz="4" w:space="0"/>
            </w:tcBorders>
          </w:tcPr>
          <w:p w14:paraId="73373D4F">
            <w:pPr>
              <w:pStyle w:val="9"/>
              <w:spacing w:before="99"/>
              <w:ind w:right="1"/>
              <w:rPr>
                <w:rFonts w:ascii="宋体" w:eastAsia="宋体"/>
                <w:sz w:val="21"/>
              </w:rPr>
            </w:pPr>
            <w:r>
              <w:rPr>
                <w:rFonts w:ascii="宋体" w:eastAsia="宋体"/>
                <w:spacing w:val="-7"/>
                <w:sz w:val="21"/>
              </w:rPr>
              <w:t>报纸文章</w:t>
            </w:r>
          </w:p>
        </w:tc>
        <w:tc>
          <w:tcPr>
            <w:tcW w:w="1572" w:type="dxa"/>
            <w:tcBorders>
              <w:left w:val="single" w:color="000000" w:sz="4" w:space="0"/>
              <w:bottom w:val="single" w:color="000000" w:sz="2" w:space="0"/>
              <w:right w:val="single" w:color="000000" w:sz="4" w:space="0"/>
            </w:tcBorders>
          </w:tcPr>
          <w:p w14:paraId="78A358B9">
            <w:pPr>
              <w:pStyle w:val="9"/>
              <w:spacing w:before="99"/>
              <w:ind w:right="1"/>
              <w:rPr>
                <w:rFonts w:ascii="宋体" w:eastAsia="宋体"/>
                <w:sz w:val="21"/>
              </w:rPr>
            </w:pPr>
            <w:r>
              <w:rPr>
                <w:rFonts w:ascii="宋体" w:eastAsia="宋体"/>
                <w:spacing w:val="-7"/>
                <w:sz w:val="21"/>
              </w:rPr>
              <w:t>期刊文章</w:t>
            </w:r>
          </w:p>
        </w:tc>
        <w:tc>
          <w:tcPr>
            <w:tcW w:w="1340" w:type="dxa"/>
            <w:tcBorders>
              <w:left w:val="single" w:color="000000" w:sz="4" w:space="0"/>
              <w:bottom w:val="single" w:color="000000" w:sz="2" w:space="0"/>
              <w:right w:val="nil"/>
            </w:tcBorders>
          </w:tcPr>
          <w:p w14:paraId="0B237EDD">
            <w:pPr>
              <w:pStyle w:val="9"/>
              <w:spacing w:before="99"/>
              <w:ind w:right="3"/>
              <w:rPr>
                <w:rFonts w:ascii="宋体" w:eastAsia="宋体"/>
                <w:sz w:val="21"/>
              </w:rPr>
            </w:pPr>
            <w:r>
              <w:rPr>
                <w:rFonts w:ascii="宋体" w:eastAsia="宋体"/>
                <w:spacing w:val="-7"/>
                <w:sz w:val="21"/>
              </w:rPr>
              <w:t>学位论文</w:t>
            </w:r>
          </w:p>
        </w:tc>
      </w:tr>
      <w:tr w14:paraId="7057E0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8" w:hRule="atLeast"/>
        </w:trPr>
        <w:tc>
          <w:tcPr>
            <w:tcW w:w="1673" w:type="dxa"/>
            <w:tcBorders>
              <w:top w:val="single" w:color="000000" w:sz="2" w:space="0"/>
              <w:left w:val="nil"/>
              <w:bottom w:val="single" w:color="000000" w:sz="2" w:space="0"/>
              <w:right w:val="single" w:color="000000" w:sz="4" w:space="0"/>
            </w:tcBorders>
          </w:tcPr>
          <w:p w14:paraId="4375966E">
            <w:pPr>
              <w:pStyle w:val="9"/>
              <w:spacing w:before="99"/>
              <w:ind w:left="21"/>
              <w:rPr>
                <w:rFonts w:ascii="宋体" w:eastAsia="宋体"/>
                <w:sz w:val="21"/>
              </w:rPr>
            </w:pPr>
            <w:r>
              <w:rPr>
                <w:rFonts w:ascii="宋体" w:eastAsia="宋体"/>
                <w:spacing w:val="-24"/>
                <w:sz w:val="21"/>
              </w:rPr>
              <w:t>标志代码</w:t>
            </w:r>
          </w:p>
        </w:tc>
        <w:tc>
          <w:tcPr>
            <w:tcW w:w="1235" w:type="dxa"/>
            <w:tcBorders>
              <w:top w:val="single" w:color="000000" w:sz="2" w:space="0"/>
              <w:left w:val="single" w:color="000000" w:sz="4" w:space="0"/>
              <w:bottom w:val="single" w:color="000000" w:sz="2" w:space="0"/>
              <w:right w:val="single" w:color="000000" w:sz="4" w:space="0"/>
            </w:tcBorders>
          </w:tcPr>
          <w:p w14:paraId="192C6335">
            <w:pPr>
              <w:pStyle w:val="9"/>
              <w:spacing w:before="113"/>
              <w:ind w:left="1" w:right="2"/>
              <w:rPr>
                <w:sz w:val="21"/>
              </w:rPr>
            </w:pPr>
            <w:r>
              <w:rPr>
                <w:spacing w:val="-10"/>
                <w:sz w:val="21"/>
              </w:rPr>
              <w:t>M</w:t>
            </w:r>
          </w:p>
        </w:tc>
        <w:tc>
          <w:tcPr>
            <w:tcW w:w="1235" w:type="dxa"/>
            <w:tcBorders>
              <w:top w:val="single" w:color="000000" w:sz="2" w:space="0"/>
              <w:left w:val="single" w:color="000000" w:sz="4" w:space="0"/>
              <w:bottom w:val="single" w:color="000000" w:sz="2" w:space="0"/>
              <w:right w:val="single" w:color="000000" w:sz="4" w:space="0"/>
            </w:tcBorders>
          </w:tcPr>
          <w:p w14:paraId="265A1905">
            <w:pPr>
              <w:pStyle w:val="9"/>
              <w:spacing w:before="113"/>
              <w:ind w:left="2" w:right="2"/>
              <w:rPr>
                <w:sz w:val="21"/>
              </w:rPr>
            </w:pPr>
            <w:r>
              <w:rPr>
                <w:spacing w:val="-10"/>
                <w:sz w:val="21"/>
              </w:rPr>
              <w:t>C</w:t>
            </w:r>
          </w:p>
        </w:tc>
        <w:tc>
          <w:tcPr>
            <w:tcW w:w="1462" w:type="dxa"/>
            <w:tcBorders>
              <w:top w:val="single" w:color="000000" w:sz="2" w:space="0"/>
              <w:left w:val="single" w:color="000000" w:sz="4" w:space="0"/>
              <w:bottom w:val="single" w:color="000000" w:sz="2" w:space="0"/>
              <w:right w:val="single" w:color="000000" w:sz="4" w:space="0"/>
            </w:tcBorders>
          </w:tcPr>
          <w:p w14:paraId="40695C3B">
            <w:pPr>
              <w:pStyle w:val="9"/>
              <w:spacing w:before="113"/>
              <w:ind w:right="1"/>
              <w:rPr>
                <w:sz w:val="21"/>
              </w:rPr>
            </w:pPr>
            <w:r>
              <w:rPr>
                <w:spacing w:val="-10"/>
                <w:sz w:val="21"/>
              </w:rPr>
              <w:t>N</w:t>
            </w:r>
          </w:p>
        </w:tc>
        <w:tc>
          <w:tcPr>
            <w:tcW w:w="1572" w:type="dxa"/>
            <w:tcBorders>
              <w:top w:val="single" w:color="000000" w:sz="2" w:space="0"/>
              <w:left w:val="single" w:color="000000" w:sz="4" w:space="0"/>
              <w:bottom w:val="single" w:color="000000" w:sz="2" w:space="0"/>
              <w:right w:val="single" w:color="000000" w:sz="4" w:space="0"/>
            </w:tcBorders>
          </w:tcPr>
          <w:p w14:paraId="11DB5F56">
            <w:pPr>
              <w:pStyle w:val="9"/>
              <w:spacing w:before="113"/>
              <w:ind w:left="1" w:right="1"/>
              <w:rPr>
                <w:sz w:val="21"/>
              </w:rPr>
            </w:pPr>
            <w:r>
              <w:rPr>
                <w:spacing w:val="-10"/>
                <w:sz w:val="21"/>
              </w:rPr>
              <w:t>J</w:t>
            </w:r>
          </w:p>
        </w:tc>
        <w:tc>
          <w:tcPr>
            <w:tcW w:w="1340" w:type="dxa"/>
            <w:tcBorders>
              <w:top w:val="single" w:color="000000" w:sz="2" w:space="0"/>
              <w:left w:val="single" w:color="000000" w:sz="4" w:space="0"/>
              <w:bottom w:val="single" w:color="000000" w:sz="2" w:space="0"/>
              <w:right w:val="nil"/>
            </w:tcBorders>
          </w:tcPr>
          <w:p w14:paraId="6C06C6FA">
            <w:pPr>
              <w:pStyle w:val="9"/>
              <w:spacing w:before="113"/>
              <w:ind w:right="3"/>
              <w:rPr>
                <w:sz w:val="21"/>
              </w:rPr>
            </w:pPr>
            <w:r>
              <w:rPr>
                <w:spacing w:val="-10"/>
                <w:sz w:val="21"/>
              </w:rPr>
              <w:t>D</w:t>
            </w:r>
          </w:p>
        </w:tc>
      </w:tr>
      <w:tr w14:paraId="5CBB57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7" w:hRule="atLeast"/>
        </w:trPr>
        <w:tc>
          <w:tcPr>
            <w:tcW w:w="1673" w:type="dxa"/>
            <w:tcBorders>
              <w:top w:val="single" w:color="000000" w:sz="2" w:space="0"/>
              <w:left w:val="nil"/>
              <w:bottom w:val="single" w:color="000000" w:sz="2" w:space="0"/>
              <w:right w:val="single" w:color="000000" w:sz="4" w:space="0"/>
            </w:tcBorders>
          </w:tcPr>
          <w:p w14:paraId="5BBD50A9">
            <w:pPr>
              <w:pStyle w:val="9"/>
              <w:spacing w:before="98"/>
              <w:ind w:left="21" w:right="19"/>
              <w:rPr>
                <w:rFonts w:ascii="宋体" w:eastAsia="宋体"/>
                <w:sz w:val="21"/>
              </w:rPr>
            </w:pPr>
            <w:r>
              <w:rPr>
                <w:rFonts w:ascii="宋体" w:eastAsia="宋体"/>
                <w:spacing w:val="-4"/>
                <w:sz w:val="21"/>
              </w:rPr>
              <w:t>参考文献类型</w:t>
            </w:r>
          </w:p>
        </w:tc>
        <w:tc>
          <w:tcPr>
            <w:tcW w:w="1235" w:type="dxa"/>
            <w:tcBorders>
              <w:top w:val="single" w:color="000000" w:sz="2" w:space="0"/>
              <w:left w:val="single" w:color="000000" w:sz="4" w:space="0"/>
              <w:bottom w:val="single" w:color="000000" w:sz="2" w:space="0"/>
              <w:right w:val="single" w:color="000000" w:sz="4" w:space="0"/>
            </w:tcBorders>
          </w:tcPr>
          <w:p w14:paraId="2E87AAB9">
            <w:pPr>
              <w:pStyle w:val="9"/>
              <w:spacing w:before="98"/>
              <w:ind w:left="1" w:right="2"/>
              <w:rPr>
                <w:rFonts w:ascii="宋体" w:eastAsia="宋体"/>
                <w:sz w:val="21"/>
              </w:rPr>
            </w:pPr>
            <w:r>
              <w:rPr>
                <w:rFonts w:ascii="宋体" w:eastAsia="宋体"/>
                <w:spacing w:val="-8"/>
                <w:sz w:val="21"/>
              </w:rPr>
              <w:t>报告</w:t>
            </w:r>
          </w:p>
        </w:tc>
        <w:tc>
          <w:tcPr>
            <w:tcW w:w="1235" w:type="dxa"/>
            <w:tcBorders>
              <w:top w:val="single" w:color="000000" w:sz="2" w:space="0"/>
              <w:left w:val="single" w:color="000000" w:sz="4" w:space="0"/>
              <w:bottom w:val="single" w:color="000000" w:sz="2" w:space="0"/>
              <w:right w:val="single" w:color="000000" w:sz="4" w:space="0"/>
            </w:tcBorders>
          </w:tcPr>
          <w:p w14:paraId="47DF78ED">
            <w:pPr>
              <w:pStyle w:val="9"/>
              <w:spacing w:before="98"/>
              <w:ind w:left="1" w:right="3"/>
              <w:rPr>
                <w:rFonts w:ascii="宋体" w:eastAsia="宋体"/>
                <w:sz w:val="21"/>
              </w:rPr>
            </w:pPr>
            <w:r>
              <w:rPr>
                <w:rFonts w:ascii="宋体" w:eastAsia="宋体"/>
                <w:spacing w:val="-8"/>
                <w:sz w:val="21"/>
              </w:rPr>
              <w:t>标准</w:t>
            </w:r>
          </w:p>
        </w:tc>
        <w:tc>
          <w:tcPr>
            <w:tcW w:w="1462" w:type="dxa"/>
            <w:tcBorders>
              <w:top w:val="single" w:color="000000" w:sz="2" w:space="0"/>
              <w:left w:val="single" w:color="000000" w:sz="4" w:space="0"/>
              <w:bottom w:val="single" w:color="000000" w:sz="2" w:space="0"/>
              <w:right w:val="single" w:color="000000" w:sz="4" w:space="0"/>
            </w:tcBorders>
          </w:tcPr>
          <w:p w14:paraId="6C68FF6A">
            <w:pPr>
              <w:pStyle w:val="9"/>
              <w:spacing w:before="98"/>
              <w:ind w:right="1"/>
              <w:rPr>
                <w:rFonts w:ascii="宋体" w:eastAsia="宋体"/>
                <w:sz w:val="21"/>
              </w:rPr>
            </w:pPr>
            <w:r>
              <w:rPr>
                <w:rFonts w:ascii="宋体" w:eastAsia="宋体"/>
                <w:spacing w:val="-8"/>
                <w:sz w:val="21"/>
              </w:rPr>
              <w:t>专利</w:t>
            </w:r>
          </w:p>
        </w:tc>
        <w:tc>
          <w:tcPr>
            <w:tcW w:w="1572" w:type="dxa"/>
            <w:tcBorders>
              <w:top w:val="single" w:color="000000" w:sz="2" w:space="0"/>
              <w:left w:val="single" w:color="000000" w:sz="4" w:space="0"/>
              <w:bottom w:val="single" w:color="000000" w:sz="2" w:space="0"/>
              <w:right w:val="single" w:color="000000" w:sz="4" w:space="0"/>
            </w:tcBorders>
          </w:tcPr>
          <w:p w14:paraId="49BC6AA2">
            <w:pPr>
              <w:pStyle w:val="9"/>
              <w:spacing w:before="119"/>
              <w:ind w:right="1"/>
              <w:rPr>
                <w:rFonts w:ascii="宋体" w:eastAsia="宋体"/>
                <w:sz w:val="18"/>
              </w:rPr>
            </w:pPr>
            <w:r>
              <w:rPr>
                <w:rFonts w:ascii="宋体" w:eastAsia="宋体"/>
                <w:spacing w:val="-4"/>
                <w:sz w:val="18"/>
              </w:rPr>
              <w:t>数据库</w:t>
            </w:r>
          </w:p>
        </w:tc>
        <w:tc>
          <w:tcPr>
            <w:tcW w:w="1340" w:type="dxa"/>
            <w:tcBorders>
              <w:top w:val="single" w:color="000000" w:sz="2" w:space="0"/>
              <w:left w:val="single" w:color="000000" w:sz="4" w:space="0"/>
              <w:bottom w:val="single" w:color="000000" w:sz="2" w:space="0"/>
              <w:right w:val="nil"/>
            </w:tcBorders>
          </w:tcPr>
          <w:p w14:paraId="10DAF303">
            <w:pPr>
              <w:pStyle w:val="9"/>
              <w:spacing w:before="119"/>
              <w:ind w:left="1" w:right="3"/>
              <w:rPr>
                <w:rFonts w:ascii="宋体" w:eastAsia="宋体"/>
                <w:sz w:val="18"/>
              </w:rPr>
            </w:pPr>
            <w:r>
              <w:rPr>
                <w:rFonts w:ascii="宋体" w:eastAsia="宋体"/>
                <w:spacing w:val="-5"/>
                <w:sz w:val="18"/>
              </w:rPr>
              <w:t>网络</w:t>
            </w:r>
          </w:p>
        </w:tc>
      </w:tr>
      <w:tr w14:paraId="633285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7" w:hRule="atLeast"/>
        </w:trPr>
        <w:tc>
          <w:tcPr>
            <w:tcW w:w="1673" w:type="dxa"/>
            <w:tcBorders>
              <w:top w:val="single" w:color="000000" w:sz="2" w:space="0"/>
              <w:left w:val="nil"/>
              <w:right w:val="single" w:color="000000" w:sz="4" w:space="0"/>
            </w:tcBorders>
          </w:tcPr>
          <w:p w14:paraId="62310FA9">
            <w:pPr>
              <w:pStyle w:val="9"/>
              <w:spacing w:before="98"/>
              <w:ind w:left="21"/>
              <w:rPr>
                <w:rFonts w:ascii="宋体" w:eastAsia="宋体"/>
                <w:sz w:val="21"/>
              </w:rPr>
            </w:pPr>
            <w:r>
              <w:rPr>
                <w:rFonts w:ascii="宋体" w:eastAsia="宋体"/>
                <w:spacing w:val="-24"/>
                <w:sz w:val="21"/>
              </w:rPr>
              <w:t>标志代码</w:t>
            </w:r>
          </w:p>
        </w:tc>
        <w:tc>
          <w:tcPr>
            <w:tcW w:w="1235" w:type="dxa"/>
            <w:tcBorders>
              <w:top w:val="single" w:color="000000" w:sz="2" w:space="0"/>
              <w:left w:val="single" w:color="000000" w:sz="4" w:space="0"/>
              <w:right w:val="single" w:color="000000" w:sz="4" w:space="0"/>
            </w:tcBorders>
          </w:tcPr>
          <w:p w14:paraId="0011A191">
            <w:pPr>
              <w:pStyle w:val="9"/>
              <w:spacing w:before="112"/>
              <w:ind w:left="1" w:right="2"/>
              <w:rPr>
                <w:sz w:val="21"/>
              </w:rPr>
            </w:pPr>
            <w:r>
              <w:rPr>
                <w:spacing w:val="-10"/>
                <w:sz w:val="21"/>
              </w:rPr>
              <w:t>R</w:t>
            </w:r>
          </w:p>
        </w:tc>
        <w:tc>
          <w:tcPr>
            <w:tcW w:w="1235" w:type="dxa"/>
            <w:tcBorders>
              <w:top w:val="single" w:color="000000" w:sz="2" w:space="0"/>
              <w:left w:val="single" w:color="000000" w:sz="4" w:space="0"/>
              <w:right w:val="single" w:color="000000" w:sz="4" w:space="0"/>
            </w:tcBorders>
          </w:tcPr>
          <w:p w14:paraId="746B4FA5">
            <w:pPr>
              <w:pStyle w:val="9"/>
              <w:spacing w:before="112"/>
              <w:ind w:left="3" w:right="2"/>
              <w:rPr>
                <w:sz w:val="21"/>
              </w:rPr>
            </w:pPr>
            <w:r>
              <w:rPr>
                <w:spacing w:val="-10"/>
                <w:sz w:val="21"/>
              </w:rPr>
              <w:t>S</w:t>
            </w:r>
          </w:p>
        </w:tc>
        <w:tc>
          <w:tcPr>
            <w:tcW w:w="1462" w:type="dxa"/>
            <w:tcBorders>
              <w:top w:val="single" w:color="000000" w:sz="2" w:space="0"/>
              <w:left w:val="single" w:color="000000" w:sz="4" w:space="0"/>
              <w:right w:val="single" w:color="000000" w:sz="4" w:space="0"/>
            </w:tcBorders>
          </w:tcPr>
          <w:p w14:paraId="06841ECE">
            <w:pPr>
              <w:pStyle w:val="9"/>
              <w:spacing w:before="112"/>
              <w:ind w:left="1" w:right="1"/>
              <w:rPr>
                <w:sz w:val="21"/>
              </w:rPr>
            </w:pPr>
            <w:r>
              <w:rPr>
                <w:spacing w:val="-10"/>
                <w:sz w:val="21"/>
              </w:rPr>
              <w:t>P</w:t>
            </w:r>
          </w:p>
        </w:tc>
        <w:tc>
          <w:tcPr>
            <w:tcW w:w="1572" w:type="dxa"/>
            <w:tcBorders>
              <w:top w:val="single" w:color="000000" w:sz="2" w:space="0"/>
              <w:left w:val="single" w:color="000000" w:sz="4" w:space="0"/>
              <w:right w:val="single" w:color="000000" w:sz="4" w:space="0"/>
            </w:tcBorders>
          </w:tcPr>
          <w:p w14:paraId="32E741A1">
            <w:pPr>
              <w:pStyle w:val="9"/>
              <w:spacing w:before="131"/>
              <w:ind w:left="1" w:right="1"/>
              <w:rPr>
                <w:sz w:val="18"/>
              </w:rPr>
            </w:pPr>
            <w:r>
              <w:rPr>
                <w:spacing w:val="-5"/>
                <w:sz w:val="18"/>
              </w:rPr>
              <w:t>DB</w:t>
            </w:r>
          </w:p>
        </w:tc>
        <w:tc>
          <w:tcPr>
            <w:tcW w:w="1340" w:type="dxa"/>
            <w:tcBorders>
              <w:top w:val="single" w:color="000000" w:sz="2" w:space="0"/>
              <w:left w:val="single" w:color="000000" w:sz="4" w:space="0"/>
              <w:right w:val="nil"/>
            </w:tcBorders>
          </w:tcPr>
          <w:p w14:paraId="23673F66">
            <w:pPr>
              <w:pStyle w:val="9"/>
              <w:spacing w:before="131"/>
              <w:ind w:left="2" w:right="3"/>
              <w:rPr>
                <w:sz w:val="18"/>
              </w:rPr>
            </w:pPr>
            <w:r>
              <w:rPr>
                <w:spacing w:val="-5"/>
                <w:sz w:val="18"/>
              </w:rPr>
              <w:t>OL</w:t>
            </w:r>
          </w:p>
        </w:tc>
      </w:tr>
    </w:tbl>
    <w:p w14:paraId="51B6C336">
      <w:pPr>
        <w:pStyle w:val="8"/>
        <w:numPr>
          <w:ilvl w:val="1"/>
          <w:numId w:val="2"/>
        </w:numPr>
        <w:tabs>
          <w:tab w:val="left" w:pos="1110"/>
        </w:tabs>
        <w:spacing w:before="94" w:after="0" w:line="240" w:lineRule="auto"/>
        <w:ind w:left="1110" w:right="0" w:hanging="433"/>
        <w:jc w:val="left"/>
        <w:rPr>
          <w:sz w:val="21"/>
        </w:rPr>
      </w:pPr>
      <w:r>
        <w:rPr>
          <w:spacing w:val="-8"/>
          <w:sz w:val="21"/>
        </w:rPr>
        <w:t>附录</w:t>
      </w:r>
    </w:p>
    <w:p w14:paraId="2ECBD9B1">
      <w:pPr>
        <w:pStyle w:val="3"/>
        <w:spacing w:before="113" w:line="338" w:lineRule="auto"/>
        <w:ind w:right="382" w:firstLine="420"/>
      </w:pPr>
      <w:r>
        <w:rPr>
          <w:spacing w:val="-5"/>
        </w:rPr>
        <w:t>正文之后应按相关内容在文中出现先后顺序列出附录内容的列表。标题</w:t>
      </w:r>
      <w:r>
        <w:rPr>
          <w:rFonts w:ascii="Times New Roman" w:hAnsi="Times New Roman" w:eastAsia="Times New Roman"/>
          <w:spacing w:val="-2"/>
        </w:rPr>
        <w:t>“</w:t>
      </w:r>
      <w:r>
        <w:rPr>
          <w:spacing w:val="-2"/>
        </w:rPr>
        <w:t>附录</w:t>
      </w:r>
      <w:r>
        <w:rPr>
          <w:rFonts w:ascii="Times New Roman" w:hAnsi="Times New Roman" w:eastAsia="Times New Roman"/>
          <w:spacing w:val="-2"/>
        </w:rPr>
        <w:t>”</w:t>
      </w:r>
      <w:r>
        <w:rPr>
          <w:spacing w:val="-2"/>
        </w:rPr>
        <w:t>用小三号黑体，其他用宋体小四号字。</w:t>
      </w:r>
    </w:p>
    <w:p w14:paraId="01CA73CC">
      <w:pPr>
        <w:pStyle w:val="3"/>
        <w:spacing w:line="340" w:lineRule="auto"/>
        <w:ind w:right="383" w:firstLine="420"/>
      </w:pPr>
      <w:r>
        <w:t>附录序号采用</w:t>
      </w:r>
      <w:r>
        <w:rPr>
          <w:rFonts w:ascii="Times New Roman" w:hAnsi="Times New Roman" w:eastAsia="Times New Roman"/>
        </w:rPr>
        <w:t>“</w:t>
      </w:r>
      <w:r>
        <w:rPr>
          <w:spacing w:val="-15"/>
        </w:rPr>
        <w:t xml:space="preserve">附录 </w:t>
      </w:r>
      <w:r>
        <w:rPr>
          <w:rFonts w:ascii="Times New Roman" w:hAnsi="Times New Roman" w:eastAsia="Times New Roman"/>
        </w:rPr>
        <w:t>1”</w:t>
      </w:r>
      <w:r>
        <w:t>、</w:t>
      </w:r>
      <w:r>
        <w:rPr>
          <w:rFonts w:ascii="Times New Roman" w:hAnsi="Times New Roman" w:eastAsia="Times New Roman"/>
        </w:rPr>
        <w:t>“</w:t>
      </w:r>
      <w:r>
        <w:rPr>
          <w:spacing w:val="-14"/>
        </w:rPr>
        <w:t xml:space="preserve">附录 </w:t>
      </w:r>
      <w:r>
        <w:rPr>
          <w:rFonts w:ascii="Times New Roman" w:hAnsi="Times New Roman" w:eastAsia="Times New Roman"/>
        </w:rPr>
        <w:t>2”</w:t>
      </w:r>
      <w:r>
        <w:t>注明，左起顶格书写，附录标题后不加标点符号。附</w:t>
      </w:r>
      <w:r>
        <w:rPr>
          <w:spacing w:val="-2"/>
        </w:rPr>
        <w:t>录内容另起一页，文字字体字号参照正文要求。</w:t>
      </w:r>
    </w:p>
    <w:p w14:paraId="0CAA38C0">
      <w:pPr>
        <w:pStyle w:val="2"/>
        <w:spacing w:line="394" w:lineRule="exact"/>
      </w:pPr>
      <w:r>
        <w:t>三、毕业论文（设计）</w:t>
      </w:r>
      <w:r>
        <w:rPr>
          <w:spacing w:val="-3"/>
        </w:rPr>
        <w:t>归档要求</w:t>
      </w:r>
    </w:p>
    <w:p w14:paraId="7C3CF16B">
      <w:pPr>
        <w:pStyle w:val="8"/>
        <w:numPr>
          <w:ilvl w:val="0"/>
          <w:numId w:val="6"/>
        </w:numPr>
        <w:tabs>
          <w:tab w:val="left" w:pos="974"/>
        </w:tabs>
        <w:spacing w:before="64" w:after="0" w:line="240" w:lineRule="auto"/>
        <w:ind w:left="974" w:right="0" w:hanging="313"/>
        <w:jc w:val="left"/>
        <w:rPr>
          <w:sz w:val="21"/>
        </w:rPr>
      </w:pPr>
      <w:r>
        <w:rPr>
          <w:spacing w:val="-2"/>
          <w:sz w:val="21"/>
        </w:rPr>
        <w:t>毕业论文（设计）</w:t>
      </w:r>
      <w:r>
        <w:rPr>
          <w:spacing w:val="-3"/>
          <w:sz w:val="21"/>
        </w:rPr>
        <w:t>按下列次序装订成册：</w:t>
      </w:r>
    </w:p>
    <w:p w14:paraId="7670DE98">
      <w:pPr>
        <w:pStyle w:val="3"/>
        <w:spacing w:before="110"/>
        <w:ind w:left="661"/>
      </w:pPr>
      <w:r>
        <w:rPr>
          <w:spacing w:val="-2"/>
        </w:rPr>
        <w:t>（</w:t>
      </w:r>
      <w:r>
        <w:rPr>
          <w:rFonts w:ascii="Times New Roman" w:eastAsia="Times New Roman"/>
          <w:spacing w:val="-2"/>
        </w:rPr>
        <w:t>1</w:t>
      </w:r>
      <w:r>
        <w:rPr>
          <w:spacing w:val="-2"/>
        </w:rPr>
        <w:t>）</w:t>
      </w:r>
      <w:bookmarkStart w:id="5" w:name="_GoBack"/>
      <w:bookmarkEnd w:id="5"/>
      <w:r>
        <w:rPr>
          <w:spacing w:val="-5"/>
        </w:rPr>
        <w:t>封面；</w:t>
      </w:r>
    </w:p>
    <w:p w14:paraId="1CEC7BC8">
      <w:pPr>
        <w:pStyle w:val="8"/>
        <w:numPr>
          <w:ilvl w:val="0"/>
          <w:numId w:val="7"/>
        </w:numPr>
        <w:tabs>
          <w:tab w:val="left" w:pos="1182"/>
        </w:tabs>
        <w:spacing w:before="110" w:after="0" w:line="240" w:lineRule="auto"/>
        <w:ind w:left="1182" w:right="0" w:hanging="521"/>
        <w:jc w:val="left"/>
        <w:rPr>
          <w:sz w:val="21"/>
        </w:rPr>
      </w:pPr>
      <w:r>
        <w:rPr>
          <w:spacing w:val="-2"/>
          <w:sz w:val="21"/>
        </w:rPr>
        <w:t>毕业论文（设计）</w:t>
      </w:r>
      <w:r>
        <w:rPr>
          <w:spacing w:val="-4"/>
          <w:sz w:val="21"/>
        </w:rPr>
        <w:t>诚信声明；</w:t>
      </w:r>
    </w:p>
    <w:p w14:paraId="6D650160">
      <w:pPr>
        <w:pStyle w:val="8"/>
        <w:numPr>
          <w:ilvl w:val="0"/>
          <w:numId w:val="7"/>
        </w:numPr>
        <w:tabs>
          <w:tab w:val="left" w:pos="1182"/>
        </w:tabs>
        <w:spacing w:before="112" w:after="0" w:line="240" w:lineRule="auto"/>
        <w:ind w:left="1182" w:right="0" w:hanging="521"/>
        <w:jc w:val="left"/>
        <w:rPr>
          <w:sz w:val="21"/>
        </w:rPr>
      </w:pPr>
      <w:r>
        <w:rPr>
          <w:spacing w:val="-2"/>
          <w:sz w:val="21"/>
        </w:rPr>
        <w:t>毕业论文（设计）</w:t>
      </w:r>
      <w:r>
        <w:rPr>
          <w:spacing w:val="-5"/>
          <w:sz w:val="21"/>
        </w:rPr>
        <w:t>目录；</w:t>
      </w:r>
    </w:p>
    <w:p w14:paraId="772AFE7C">
      <w:pPr>
        <w:pStyle w:val="8"/>
        <w:numPr>
          <w:ilvl w:val="0"/>
          <w:numId w:val="7"/>
        </w:numPr>
        <w:tabs>
          <w:tab w:val="left" w:pos="1182"/>
        </w:tabs>
        <w:spacing w:before="111" w:after="0" w:line="240" w:lineRule="auto"/>
        <w:ind w:left="1182" w:right="0" w:hanging="521"/>
        <w:jc w:val="left"/>
        <w:rPr>
          <w:sz w:val="21"/>
        </w:rPr>
      </w:pPr>
      <w:r>
        <w:rPr>
          <w:spacing w:val="-2"/>
          <w:sz w:val="21"/>
        </w:rPr>
        <w:t>正文（含摘要及关键词、论文（设计）主体、参考文献、致谢、附录等</w:t>
      </w:r>
      <w:r>
        <w:rPr>
          <w:spacing w:val="-5"/>
          <w:sz w:val="21"/>
        </w:rPr>
        <w:t>）；</w:t>
      </w:r>
    </w:p>
    <w:p w14:paraId="6A45DAB6">
      <w:pPr>
        <w:pStyle w:val="8"/>
        <w:numPr>
          <w:ilvl w:val="0"/>
          <w:numId w:val="7"/>
        </w:numPr>
        <w:tabs>
          <w:tab w:val="left" w:pos="1182"/>
        </w:tabs>
        <w:spacing w:before="191" w:after="0" w:line="240" w:lineRule="auto"/>
        <w:ind w:left="1182" w:right="0" w:hanging="521"/>
        <w:jc w:val="left"/>
        <w:rPr>
          <w:sz w:val="21"/>
        </w:rPr>
      </w:pPr>
      <w:r>
        <w:rPr>
          <w:spacing w:val="-5"/>
          <w:sz w:val="21"/>
        </w:rPr>
        <w:t>封底。</w:t>
      </w:r>
    </w:p>
    <w:sectPr>
      <w:pgSz w:w="11910" w:h="16840"/>
      <w:pgMar w:top="1460" w:right="1417" w:bottom="280" w:left="1559"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1"/>
    <w:family w:val="roman"/>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MingLiU_HKSCS-ExtB">
    <w:panose1 w:val="02020500000000000000"/>
    <w:charset w:val="88"/>
    <w:family w:val="roman"/>
    <w:pitch w:val="default"/>
    <w:sig w:usb0="8000002F" w:usb1="02000008" w:usb2="00000000"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multilevel"/>
    <w:tmpl w:val="B5E306ED"/>
    <w:lvl w:ilvl="0" w:tentative="0">
      <w:start w:val="1"/>
      <w:numFmt w:val="decimal"/>
      <w:lvlText w:val="（%1）"/>
      <w:lvlJc w:val="left"/>
      <w:pPr>
        <w:ind w:left="241" w:hanging="526"/>
        <w:jc w:val="left"/>
      </w:pPr>
      <w:rPr>
        <w:rFonts w:hint="default" w:ascii="宋体" w:hAnsi="宋体" w:eastAsia="宋体" w:cs="宋体"/>
        <w:b w:val="0"/>
        <w:bCs w:val="0"/>
        <w:i w:val="0"/>
        <w:iCs w:val="0"/>
        <w:spacing w:val="-1"/>
        <w:w w:val="99"/>
        <w:sz w:val="19"/>
        <w:szCs w:val="19"/>
        <w:lang w:val="en-US" w:eastAsia="zh-CN" w:bidi="ar-SA"/>
      </w:rPr>
    </w:lvl>
    <w:lvl w:ilvl="1" w:tentative="0">
      <w:start w:val="0"/>
      <w:numFmt w:val="bullet"/>
      <w:lvlText w:val="•"/>
      <w:lvlJc w:val="left"/>
      <w:pPr>
        <w:ind w:left="1109" w:hanging="526"/>
      </w:pPr>
      <w:rPr>
        <w:rFonts w:hint="default"/>
        <w:lang w:val="en-US" w:eastAsia="zh-CN" w:bidi="ar-SA"/>
      </w:rPr>
    </w:lvl>
    <w:lvl w:ilvl="2" w:tentative="0">
      <w:start w:val="0"/>
      <w:numFmt w:val="bullet"/>
      <w:lvlText w:val="•"/>
      <w:lvlJc w:val="left"/>
      <w:pPr>
        <w:ind w:left="1978" w:hanging="526"/>
      </w:pPr>
      <w:rPr>
        <w:rFonts w:hint="default"/>
        <w:lang w:val="en-US" w:eastAsia="zh-CN" w:bidi="ar-SA"/>
      </w:rPr>
    </w:lvl>
    <w:lvl w:ilvl="3" w:tentative="0">
      <w:start w:val="0"/>
      <w:numFmt w:val="bullet"/>
      <w:lvlText w:val="•"/>
      <w:lvlJc w:val="left"/>
      <w:pPr>
        <w:ind w:left="2847" w:hanging="526"/>
      </w:pPr>
      <w:rPr>
        <w:rFonts w:hint="default"/>
        <w:lang w:val="en-US" w:eastAsia="zh-CN" w:bidi="ar-SA"/>
      </w:rPr>
    </w:lvl>
    <w:lvl w:ilvl="4" w:tentative="0">
      <w:start w:val="0"/>
      <w:numFmt w:val="bullet"/>
      <w:lvlText w:val="•"/>
      <w:lvlJc w:val="left"/>
      <w:pPr>
        <w:ind w:left="3716" w:hanging="526"/>
      </w:pPr>
      <w:rPr>
        <w:rFonts w:hint="default"/>
        <w:lang w:val="en-US" w:eastAsia="zh-CN" w:bidi="ar-SA"/>
      </w:rPr>
    </w:lvl>
    <w:lvl w:ilvl="5" w:tentative="0">
      <w:start w:val="0"/>
      <w:numFmt w:val="bullet"/>
      <w:lvlText w:val="•"/>
      <w:lvlJc w:val="left"/>
      <w:pPr>
        <w:ind w:left="4585" w:hanging="526"/>
      </w:pPr>
      <w:rPr>
        <w:rFonts w:hint="default"/>
        <w:lang w:val="en-US" w:eastAsia="zh-CN" w:bidi="ar-SA"/>
      </w:rPr>
    </w:lvl>
    <w:lvl w:ilvl="6" w:tentative="0">
      <w:start w:val="0"/>
      <w:numFmt w:val="bullet"/>
      <w:lvlText w:val="•"/>
      <w:lvlJc w:val="left"/>
      <w:pPr>
        <w:ind w:left="5454" w:hanging="526"/>
      </w:pPr>
      <w:rPr>
        <w:rFonts w:hint="default"/>
        <w:lang w:val="en-US" w:eastAsia="zh-CN" w:bidi="ar-SA"/>
      </w:rPr>
    </w:lvl>
    <w:lvl w:ilvl="7" w:tentative="0">
      <w:start w:val="0"/>
      <w:numFmt w:val="bullet"/>
      <w:lvlText w:val="•"/>
      <w:lvlJc w:val="left"/>
      <w:pPr>
        <w:ind w:left="6323" w:hanging="526"/>
      </w:pPr>
      <w:rPr>
        <w:rFonts w:hint="default"/>
        <w:lang w:val="en-US" w:eastAsia="zh-CN" w:bidi="ar-SA"/>
      </w:rPr>
    </w:lvl>
    <w:lvl w:ilvl="8" w:tentative="0">
      <w:start w:val="0"/>
      <w:numFmt w:val="bullet"/>
      <w:lvlText w:val="•"/>
      <w:lvlJc w:val="left"/>
      <w:pPr>
        <w:ind w:left="7192" w:hanging="526"/>
      </w:pPr>
      <w:rPr>
        <w:rFonts w:hint="default"/>
        <w:lang w:val="en-US" w:eastAsia="zh-CN" w:bidi="ar-SA"/>
      </w:rPr>
    </w:lvl>
  </w:abstractNum>
  <w:abstractNum w:abstractNumId="1">
    <w:nsid w:val="BF205925"/>
    <w:multiLevelType w:val="multilevel"/>
    <w:tmpl w:val="BF205925"/>
    <w:lvl w:ilvl="0" w:tentative="0">
      <w:start w:val="1"/>
      <w:numFmt w:val="decimal"/>
      <w:lvlText w:val="（%1）"/>
      <w:lvlJc w:val="left"/>
      <w:pPr>
        <w:ind w:left="1185" w:hanging="525"/>
        <w:jc w:val="left"/>
      </w:pPr>
      <w:rPr>
        <w:rFonts w:hint="default" w:ascii="宋体" w:hAnsi="宋体" w:eastAsia="宋体" w:cs="宋体"/>
        <w:b w:val="0"/>
        <w:bCs w:val="0"/>
        <w:i w:val="0"/>
        <w:iCs w:val="0"/>
        <w:spacing w:val="-1"/>
        <w:w w:val="99"/>
        <w:sz w:val="19"/>
        <w:szCs w:val="19"/>
        <w:lang w:val="en-US" w:eastAsia="zh-CN" w:bidi="ar-SA"/>
      </w:rPr>
    </w:lvl>
    <w:lvl w:ilvl="1" w:tentative="0">
      <w:start w:val="0"/>
      <w:numFmt w:val="bullet"/>
      <w:lvlText w:val="•"/>
      <w:lvlJc w:val="left"/>
      <w:pPr>
        <w:ind w:left="1955" w:hanging="525"/>
      </w:pPr>
      <w:rPr>
        <w:rFonts w:hint="default"/>
        <w:lang w:val="en-US" w:eastAsia="zh-CN" w:bidi="ar-SA"/>
      </w:rPr>
    </w:lvl>
    <w:lvl w:ilvl="2" w:tentative="0">
      <w:start w:val="0"/>
      <w:numFmt w:val="bullet"/>
      <w:lvlText w:val="•"/>
      <w:lvlJc w:val="left"/>
      <w:pPr>
        <w:ind w:left="2730" w:hanging="525"/>
      </w:pPr>
      <w:rPr>
        <w:rFonts w:hint="default"/>
        <w:lang w:val="en-US" w:eastAsia="zh-CN" w:bidi="ar-SA"/>
      </w:rPr>
    </w:lvl>
    <w:lvl w:ilvl="3" w:tentative="0">
      <w:start w:val="0"/>
      <w:numFmt w:val="bullet"/>
      <w:lvlText w:val="•"/>
      <w:lvlJc w:val="left"/>
      <w:pPr>
        <w:ind w:left="3505" w:hanging="525"/>
      </w:pPr>
      <w:rPr>
        <w:rFonts w:hint="default"/>
        <w:lang w:val="en-US" w:eastAsia="zh-CN" w:bidi="ar-SA"/>
      </w:rPr>
    </w:lvl>
    <w:lvl w:ilvl="4" w:tentative="0">
      <w:start w:val="0"/>
      <w:numFmt w:val="bullet"/>
      <w:lvlText w:val="•"/>
      <w:lvlJc w:val="left"/>
      <w:pPr>
        <w:ind w:left="4280" w:hanging="525"/>
      </w:pPr>
      <w:rPr>
        <w:rFonts w:hint="default"/>
        <w:lang w:val="en-US" w:eastAsia="zh-CN" w:bidi="ar-SA"/>
      </w:rPr>
    </w:lvl>
    <w:lvl w:ilvl="5" w:tentative="0">
      <w:start w:val="0"/>
      <w:numFmt w:val="bullet"/>
      <w:lvlText w:val="•"/>
      <w:lvlJc w:val="left"/>
      <w:pPr>
        <w:ind w:left="5055" w:hanging="525"/>
      </w:pPr>
      <w:rPr>
        <w:rFonts w:hint="default"/>
        <w:lang w:val="en-US" w:eastAsia="zh-CN" w:bidi="ar-SA"/>
      </w:rPr>
    </w:lvl>
    <w:lvl w:ilvl="6" w:tentative="0">
      <w:start w:val="0"/>
      <w:numFmt w:val="bullet"/>
      <w:lvlText w:val="•"/>
      <w:lvlJc w:val="left"/>
      <w:pPr>
        <w:ind w:left="5830" w:hanging="525"/>
      </w:pPr>
      <w:rPr>
        <w:rFonts w:hint="default"/>
        <w:lang w:val="en-US" w:eastAsia="zh-CN" w:bidi="ar-SA"/>
      </w:rPr>
    </w:lvl>
    <w:lvl w:ilvl="7" w:tentative="0">
      <w:start w:val="0"/>
      <w:numFmt w:val="bullet"/>
      <w:lvlText w:val="•"/>
      <w:lvlJc w:val="left"/>
      <w:pPr>
        <w:ind w:left="6605" w:hanging="525"/>
      </w:pPr>
      <w:rPr>
        <w:rFonts w:hint="default"/>
        <w:lang w:val="en-US" w:eastAsia="zh-CN" w:bidi="ar-SA"/>
      </w:rPr>
    </w:lvl>
    <w:lvl w:ilvl="8" w:tentative="0">
      <w:start w:val="0"/>
      <w:numFmt w:val="bullet"/>
      <w:lvlText w:val="•"/>
      <w:lvlJc w:val="left"/>
      <w:pPr>
        <w:ind w:left="7380" w:hanging="525"/>
      </w:pPr>
      <w:rPr>
        <w:rFonts w:hint="default"/>
        <w:lang w:val="en-US" w:eastAsia="zh-CN" w:bidi="ar-SA"/>
      </w:rPr>
    </w:lvl>
  </w:abstractNum>
  <w:abstractNum w:abstractNumId="2">
    <w:nsid w:val="CF092B84"/>
    <w:multiLevelType w:val="multilevel"/>
    <w:tmpl w:val="CF092B84"/>
    <w:lvl w:ilvl="0" w:tentative="0">
      <w:start w:val="1"/>
      <w:numFmt w:val="decimal"/>
      <w:lvlText w:val="（%1）"/>
      <w:lvlJc w:val="left"/>
      <w:pPr>
        <w:ind w:left="241" w:hanging="531"/>
        <w:jc w:val="right"/>
      </w:pPr>
      <w:rPr>
        <w:rFonts w:hint="default" w:ascii="宋体" w:hAnsi="宋体" w:eastAsia="宋体" w:cs="宋体"/>
        <w:b w:val="0"/>
        <w:bCs w:val="0"/>
        <w:i w:val="0"/>
        <w:iCs w:val="0"/>
        <w:spacing w:val="1"/>
        <w:w w:val="99"/>
        <w:sz w:val="19"/>
        <w:szCs w:val="19"/>
        <w:lang w:val="en-US" w:eastAsia="zh-CN" w:bidi="ar-SA"/>
      </w:rPr>
    </w:lvl>
    <w:lvl w:ilvl="1" w:tentative="0">
      <w:start w:val="1"/>
      <w:numFmt w:val="decimal"/>
      <w:lvlText w:val="%2."/>
      <w:lvlJc w:val="left"/>
      <w:pPr>
        <w:ind w:left="976" w:hanging="316"/>
        <w:jc w:val="left"/>
      </w:pPr>
      <w:rPr>
        <w:rFonts w:hint="default" w:ascii="Times New Roman" w:hAnsi="Times New Roman" w:eastAsia="Times New Roman" w:cs="Times New Roman"/>
        <w:b w:val="0"/>
        <w:bCs w:val="0"/>
        <w:i w:val="0"/>
        <w:iCs w:val="0"/>
        <w:spacing w:val="-1"/>
        <w:w w:val="99"/>
        <w:sz w:val="19"/>
        <w:szCs w:val="19"/>
        <w:lang w:val="en-US" w:eastAsia="zh-CN" w:bidi="ar-SA"/>
      </w:rPr>
    </w:lvl>
    <w:lvl w:ilvl="2" w:tentative="0">
      <w:start w:val="0"/>
      <w:numFmt w:val="bullet"/>
      <w:lvlText w:val="•"/>
      <w:lvlJc w:val="left"/>
      <w:pPr>
        <w:ind w:left="1863" w:hanging="316"/>
      </w:pPr>
      <w:rPr>
        <w:rFonts w:hint="default"/>
        <w:lang w:val="en-US" w:eastAsia="zh-CN" w:bidi="ar-SA"/>
      </w:rPr>
    </w:lvl>
    <w:lvl w:ilvl="3" w:tentative="0">
      <w:start w:val="0"/>
      <w:numFmt w:val="bullet"/>
      <w:lvlText w:val="•"/>
      <w:lvlJc w:val="left"/>
      <w:pPr>
        <w:ind w:left="2746" w:hanging="316"/>
      </w:pPr>
      <w:rPr>
        <w:rFonts w:hint="default"/>
        <w:lang w:val="en-US" w:eastAsia="zh-CN" w:bidi="ar-SA"/>
      </w:rPr>
    </w:lvl>
    <w:lvl w:ilvl="4" w:tentative="0">
      <w:start w:val="0"/>
      <w:numFmt w:val="bullet"/>
      <w:lvlText w:val="•"/>
      <w:lvlJc w:val="left"/>
      <w:pPr>
        <w:ind w:left="3630" w:hanging="316"/>
      </w:pPr>
      <w:rPr>
        <w:rFonts w:hint="default"/>
        <w:lang w:val="en-US" w:eastAsia="zh-CN" w:bidi="ar-SA"/>
      </w:rPr>
    </w:lvl>
    <w:lvl w:ilvl="5" w:tentative="0">
      <w:start w:val="0"/>
      <w:numFmt w:val="bullet"/>
      <w:lvlText w:val="•"/>
      <w:lvlJc w:val="left"/>
      <w:pPr>
        <w:ind w:left="4513" w:hanging="316"/>
      </w:pPr>
      <w:rPr>
        <w:rFonts w:hint="default"/>
        <w:lang w:val="en-US" w:eastAsia="zh-CN" w:bidi="ar-SA"/>
      </w:rPr>
    </w:lvl>
    <w:lvl w:ilvl="6" w:tentative="0">
      <w:start w:val="0"/>
      <w:numFmt w:val="bullet"/>
      <w:lvlText w:val="•"/>
      <w:lvlJc w:val="left"/>
      <w:pPr>
        <w:ind w:left="5396" w:hanging="316"/>
      </w:pPr>
      <w:rPr>
        <w:rFonts w:hint="default"/>
        <w:lang w:val="en-US" w:eastAsia="zh-CN" w:bidi="ar-SA"/>
      </w:rPr>
    </w:lvl>
    <w:lvl w:ilvl="7" w:tentative="0">
      <w:start w:val="0"/>
      <w:numFmt w:val="bullet"/>
      <w:lvlText w:val="•"/>
      <w:lvlJc w:val="left"/>
      <w:pPr>
        <w:ind w:left="6280" w:hanging="316"/>
      </w:pPr>
      <w:rPr>
        <w:rFonts w:hint="default"/>
        <w:lang w:val="en-US" w:eastAsia="zh-CN" w:bidi="ar-SA"/>
      </w:rPr>
    </w:lvl>
    <w:lvl w:ilvl="8" w:tentative="0">
      <w:start w:val="0"/>
      <w:numFmt w:val="bullet"/>
      <w:lvlText w:val="•"/>
      <w:lvlJc w:val="left"/>
      <w:pPr>
        <w:ind w:left="7163" w:hanging="316"/>
      </w:pPr>
      <w:rPr>
        <w:rFonts w:hint="default"/>
        <w:lang w:val="en-US" w:eastAsia="zh-CN" w:bidi="ar-SA"/>
      </w:rPr>
    </w:lvl>
  </w:abstractNum>
  <w:abstractNum w:abstractNumId="3">
    <w:nsid w:val="0053208E"/>
    <w:multiLevelType w:val="multilevel"/>
    <w:tmpl w:val="0053208E"/>
    <w:lvl w:ilvl="0" w:tentative="0">
      <w:start w:val="1"/>
      <w:numFmt w:val="decimal"/>
      <w:lvlText w:val="%1."/>
      <w:lvlJc w:val="left"/>
      <w:pPr>
        <w:ind w:left="922" w:hanging="262"/>
        <w:jc w:val="left"/>
      </w:pPr>
      <w:rPr>
        <w:rFonts w:hint="default" w:ascii="Times New Roman" w:hAnsi="Times New Roman" w:eastAsia="Times New Roman" w:cs="Times New Roman"/>
        <w:b w:val="0"/>
        <w:bCs w:val="0"/>
        <w:i w:val="0"/>
        <w:iCs w:val="0"/>
        <w:spacing w:val="0"/>
        <w:w w:val="99"/>
        <w:sz w:val="21"/>
        <w:szCs w:val="21"/>
        <w:lang w:val="en-US" w:eastAsia="zh-CN" w:bidi="ar-SA"/>
      </w:rPr>
    </w:lvl>
    <w:lvl w:ilvl="1" w:tentative="0">
      <w:start w:val="0"/>
      <w:numFmt w:val="bullet"/>
      <w:lvlText w:val="•"/>
      <w:lvlJc w:val="left"/>
      <w:pPr>
        <w:ind w:left="1721" w:hanging="262"/>
      </w:pPr>
      <w:rPr>
        <w:rFonts w:hint="default"/>
        <w:lang w:val="en-US" w:eastAsia="zh-CN" w:bidi="ar-SA"/>
      </w:rPr>
    </w:lvl>
    <w:lvl w:ilvl="2" w:tentative="0">
      <w:start w:val="0"/>
      <w:numFmt w:val="bullet"/>
      <w:lvlText w:val="•"/>
      <w:lvlJc w:val="left"/>
      <w:pPr>
        <w:ind w:left="2522" w:hanging="262"/>
      </w:pPr>
      <w:rPr>
        <w:rFonts w:hint="default"/>
        <w:lang w:val="en-US" w:eastAsia="zh-CN" w:bidi="ar-SA"/>
      </w:rPr>
    </w:lvl>
    <w:lvl w:ilvl="3" w:tentative="0">
      <w:start w:val="0"/>
      <w:numFmt w:val="bullet"/>
      <w:lvlText w:val="•"/>
      <w:lvlJc w:val="left"/>
      <w:pPr>
        <w:ind w:left="3323" w:hanging="262"/>
      </w:pPr>
      <w:rPr>
        <w:rFonts w:hint="default"/>
        <w:lang w:val="en-US" w:eastAsia="zh-CN" w:bidi="ar-SA"/>
      </w:rPr>
    </w:lvl>
    <w:lvl w:ilvl="4" w:tentative="0">
      <w:start w:val="0"/>
      <w:numFmt w:val="bullet"/>
      <w:lvlText w:val="•"/>
      <w:lvlJc w:val="left"/>
      <w:pPr>
        <w:ind w:left="4124" w:hanging="262"/>
      </w:pPr>
      <w:rPr>
        <w:rFonts w:hint="default"/>
        <w:lang w:val="en-US" w:eastAsia="zh-CN" w:bidi="ar-SA"/>
      </w:rPr>
    </w:lvl>
    <w:lvl w:ilvl="5" w:tentative="0">
      <w:start w:val="0"/>
      <w:numFmt w:val="bullet"/>
      <w:lvlText w:val="•"/>
      <w:lvlJc w:val="left"/>
      <w:pPr>
        <w:ind w:left="4925" w:hanging="262"/>
      </w:pPr>
      <w:rPr>
        <w:rFonts w:hint="default"/>
        <w:lang w:val="en-US" w:eastAsia="zh-CN" w:bidi="ar-SA"/>
      </w:rPr>
    </w:lvl>
    <w:lvl w:ilvl="6" w:tentative="0">
      <w:start w:val="0"/>
      <w:numFmt w:val="bullet"/>
      <w:lvlText w:val="•"/>
      <w:lvlJc w:val="left"/>
      <w:pPr>
        <w:ind w:left="5726" w:hanging="262"/>
      </w:pPr>
      <w:rPr>
        <w:rFonts w:hint="default"/>
        <w:lang w:val="en-US" w:eastAsia="zh-CN" w:bidi="ar-SA"/>
      </w:rPr>
    </w:lvl>
    <w:lvl w:ilvl="7" w:tentative="0">
      <w:start w:val="0"/>
      <w:numFmt w:val="bullet"/>
      <w:lvlText w:val="•"/>
      <w:lvlJc w:val="left"/>
      <w:pPr>
        <w:ind w:left="6527" w:hanging="262"/>
      </w:pPr>
      <w:rPr>
        <w:rFonts w:hint="default"/>
        <w:lang w:val="en-US" w:eastAsia="zh-CN" w:bidi="ar-SA"/>
      </w:rPr>
    </w:lvl>
    <w:lvl w:ilvl="8" w:tentative="0">
      <w:start w:val="0"/>
      <w:numFmt w:val="bullet"/>
      <w:lvlText w:val="•"/>
      <w:lvlJc w:val="left"/>
      <w:pPr>
        <w:ind w:left="7328" w:hanging="262"/>
      </w:pPr>
      <w:rPr>
        <w:rFonts w:hint="default"/>
        <w:lang w:val="en-US" w:eastAsia="zh-CN" w:bidi="ar-SA"/>
      </w:rPr>
    </w:lvl>
  </w:abstractNum>
  <w:abstractNum w:abstractNumId="4">
    <w:nsid w:val="03D62ECE"/>
    <w:multiLevelType w:val="multilevel"/>
    <w:tmpl w:val="03D62ECE"/>
    <w:lvl w:ilvl="0" w:tentative="0">
      <w:start w:val="1"/>
      <w:numFmt w:val="decimal"/>
      <w:lvlText w:val="%1."/>
      <w:lvlJc w:val="left"/>
      <w:pPr>
        <w:ind w:left="976" w:hanging="316"/>
        <w:jc w:val="left"/>
      </w:pPr>
      <w:rPr>
        <w:rFonts w:hint="default" w:ascii="Times New Roman" w:hAnsi="Times New Roman" w:eastAsia="Times New Roman" w:cs="Times New Roman"/>
        <w:b w:val="0"/>
        <w:bCs w:val="0"/>
        <w:i w:val="0"/>
        <w:iCs w:val="0"/>
        <w:spacing w:val="-1"/>
        <w:w w:val="99"/>
        <w:sz w:val="19"/>
        <w:szCs w:val="19"/>
        <w:lang w:val="en-US" w:eastAsia="zh-CN" w:bidi="ar-SA"/>
      </w:rPr>
    </w:lvl>
    <w:lvl w:ilvl="1" w:tentative="0">
      <w:start w:val="0"/>
      <w:numFmt w:val="bullet"/>
      <w:lvlText w:val="•"/>
      <w:lvlJc w:val="left"/>
      <w:pPr>
        <w:ind w:left="1775" w:hanging="316"/>
      </w:pPr>
      <w:rPr>
        <w:rFonts w:hint="default"/>
        <w:lang w:val="en-US" w:eastAsia="zh-CN" w:bidi="ar-SA"/>
      </w:rPr>
    </w:lvl>
    <w:lvl w:ilvl="2" w:tentative="0">
      <w:start w:val="0"/>
      <w:numFmt w:val="bullet"/>
      <w:lvlText w:val="•"/>
      <w:lvlJc w:val="left"/>
      <w:pPr>
        <w:ind w:left="2570" w:hanging="316"/>
      </w:pPr>
      <w:rPr>
        <w:rFonts w:hint="default"/>
        <w:lang w:val="en-US" w:eastAsia="zh-CN" w:bidi="ar-SA"/>
      </w:rPr>
    </w:lvl>
    <w:lvl w:ilvl="3" w:tentative="0">
      <w:start w:val="0"/>
      <w:numFmt w:val="bullet"/>
      <w:lvlText w:val="•"/>
      <w:lvlJc w:val="left"/>
      <w:pPr>
        <w:ind w:left="3365" w:hanging="316"/>
      </w:pPr>
      <w:rPr>
        <w:rFonts w:hint="default"/>
        <w:lang w:val="en-US" w:eastAsia="zh-CN" w:bidi="ar-SA"/>
      </w:rPr>
    </w:lvl>
    <w:lvl w:ilvl="4" w:tentative="0">
      <w:start w:val="0"/>
      <w:numFmt w:val="bullet"/>
      <w:lvlText w:val="•"/>
      <w:lvlJc w:val="left"/>
      <w:pPr>
        <w:ind w:left="4160" w:hanging="316"/>
      </w:pPr>
      <w:rPr>
        <w:rFonts w:hint="default"/>
        <w:lang w:val="en-US" w:eastAsia="zh-CN" w:bidi="ar-SA"/>
      </w:rPr>
    </w:lvl>
    <w:lvl w:ilvl="5" w:tentative="0">
      <w:start w:val="0"/>
      <w:numFmt w:val="bullet"/>
      <w:lvlText w:val="•"/>
      <w:lvlJc w:val="left"/>
      <w:pPr>
        <w:ind w:left="4955" w:hanging="316"/>
      </w:pPr>
      <w:rPr>
        <w:rFonts w:hint="default"/>
        <w:lang w:val="en-US" w:eastAsia="zh-CN" w:bidi="ar-SA"/>
      </w:rPr>
    </w:lvl>
    <w:lvl w:ilvl="6" w:tentative="0">
      <w:start w:val="0"/>
      <w:numFmt w:val="bullet"/>
      <w:lvlText w:val="•"/>
      <w:lvlJc w:val="left"/>
      <w:pPr>
        <w:ind w:left="5750" w:hanging="316"/>
      </w:pPr>
      <w:rPr>
        <w:rFonts w:hint="default"/>
        <w:lang w:val="en-US" w:eastAsia="zh-CN" w:bidi="ar-SA"/>
      </w:rPr>
    </w:lvl>
    <w:lvl w:ilvl="7" w:tentative="0">
      <w:start w:val="0"/>
      <w:numFmt w:val="bullet"/>
      <w:lvlText w:val="•"/>
      <w:lvlJc w:val="left"/>
      <w:pPr>
        <w:ind w:left="6545" w:hanging="316"/>
      </w:pPr>
      <w:rPr>
        <w:rFonts w:hint="default"/>
        <w:lang w:val="en-US" w:eastAsia="zh-CN" w:bidi="ar-SA"/>
      </w:rPr>
    </w:lvl>
    <w:lvl w:ilvl="8" w:tentative="0">
      <w:start w:val="0"/>
      <w:numFmt w:val="bullet"/>
      <w:lvlText w:val="•"/>
      <w:lvlJc w:val="left"/>
      <w:pPr>
        <w:ind w:left="7340" w:hanging="316"/>
      </w:pPr>
      <w:rPr>
        <w:rFonts w:hint="default"/>
        <w:lang w:val="en-US" w:eastAsia="zh-CN" w:bidi="ar-SA"/>
      </w:rPr>
    </w:lvl>
  </w:abstractNum>
  <w:abstractNum w:abstractNumId="5">
    <w:nsid w:val="25B654F3"/>
    <w:multiLevelType w:val="multilevel"/>
    <w:tmpl w:val="25B654F3"/>
    <w:lvl w:ilvl="0" w:tentative="0">
      <w:start w:val="2"/>
      <w:numFmt w:val="decimal"/>
      <w:lvlText w:val="（%1）"/>
      <w:lvlJc w:val="left"/>
      <w:pPr>
        <w:ind w:left="1185" w:hanging="525"/>
        <w:jc w:val="left"/>
      </w:pPr>
      <w:rPr>
        <w:rFonts w:hint="default" w:ascii="宋体" w:hAnsi="宋体" w:eastAsia="宋体" w:cs="宋体"/>
        <w:b w:val="0"/>
        <w:bCs w:val="0"/>
        <w:i w:val="0"/>
        <w:iCs w:val="0"/>
        <w:spacing w:val="-1"/>
        <w:w w:val="99"/>
        <w:sz w:val="19"/>
        <w:szCs w:val="19"/>
        <w:lang w:val="en-US" w:eastAsia="zh-CN" w:bidi="ar-SA"/>
      </w:rPr>
    </w:lvl>
    <w:lvl w:ilvl="1" w:tentative="0">
      <w:start w:val="0"/>
      <w:numFmt w:val="bullet"/>
      <w:lvlText w:val="•"/>
      <w:lvlJc w:val="left"/>
      <w:pPr>
        <w:ind w:left="1955" w:hanging="525"/>
      </w:pPr>
      <w:rPr>
        <w:rFonts w:hint="default"/>
        <w:lang w:val="en-US" w:eastAsia="zh-CN" w:bidi="ar-SA"/>
      </w:rPr>
    </w:lvl>
    <w:lvl w:ilvl="2" w:tentative="0">
      <w:start w:val="0"/>
      <w:numFmt w:val="bullet"/>
      <w:lvlText w:val="•"/>
      <w:lvlJc w:val="left"/>
      <w:pPr>
        <w:ind w:left="2730" w:hanging="525"/>
      </w:pPr>
      <w:rPr>
        <w:rFonts w:hint="default"/>
        <w:lang w:val="en-US" w:eastAsia="zh-CN" w:bidi="ar-SA"/>
      </w:rPr>
    </w:lvl>
    <w:lvl w:ilvl="3" w:tentative="0">
      <w:start w:val="0"/>
      <w:numFmt w:val="bullet"/>
      <w:lvlText w:val="•"/>
      <w:lvlJc w:val="left"/>
      <w:pPr>
        <w:ind w:left="3505" w:hanging="525"/>
      </w:pPr>
      <w:rPr>
        <w:rFonts w:hint="default"/>
        <w:lang w:val="en-US" w:eastAsia="zh-CN" w:bidi="ar-SA"/>
      </w:rPr>
    </w:lvl>
    <w:lvl w:ilvl="4" w:tentative="0">
      <w:start w:val="0"/>
      <w:numFmt w:val="bullet"/>
      <w:lvlText w:val="•"/>
      <w:lvlJc w:val="left"/>
      <w:pPr>
        <w:ind w:left="4280" w:hanging="525"/>
      </w:pPr>
      <w:rPr>
        <w:rFonts w:hint="default"/>
        <w:lang w:val="en-US" w:eastAsia="zh-CN" w:bidi="ar-SA"/>
      </w:rPr>
    </w:lvl>
    <w:lvl w:ilvl="5" w:tentative="0">
      <w:start w:val="0"/>
      <w:numFmt w:val="bullet"/>
      <w:lvlText w:val="•"/>
      <w:lvlJc w:val="left"/>
      <w:pPr>
        <w:ind w:left="5055" w:hanging="525"/>
      </w:pPr>
      <w:rPr>
        <w:rFonts w:hint="default"/>
        <w:lang w:val="en-US" w:eastAsia="zh-CN" w:bidi="ar-SA"/>
      </w:rPr>
    </w:lvl>
    <w:lvl w:ilvl="6" w:tentative="0">
      <w:start w:val="0"/>
      <w:numFmt w:val="bullet"/>
      <w:lvlText w:val="•"/>
      <w:lvlJc w:val="left"/>
      <w:pPr>
        <w:ind w:left="5830" w:hanging="525"/>
      </w:pPr>
      <w:rPr>
        <w:rFonts w:hint="default"/>
        <w:lang w:val="en-US" w:eastAsia="zh-CN" w:bidi="ar-SA"/>
      </w:rPr>
    </w:lvl>
    <w:lvl w:ilvl="7" w:tentative="0">
      <w:start w:val="0"/>
      <w:numFmt w:val="bullet"/>
      <w:lvlText w:val="•"/>
      <w:lvlJc w:val="left"/>
      <w:pPr>
        <w:ind w:left="6605" w:hanging="525"/>
      </w:pPr>
      <w:rPr>
        <w:rFonts w:hint="default"/>
        <w:lang w:val="en-US" w:eastAsia="zh-CN" w:bidi="ar-SA"/>
      </w:rPr>
    </w:lvl>
    <w:lvl w:ilvl="8" w:tentative="0">
      <w:start w:val="0"/>
      <w:numFmt w:val="bullet"/>
      <w:lvlText w:val="•"/>
      <w:lvlJc w:val="left"/>
      <w:pPr>
        <w:ind w:left="7380" w:hanging="525"/>
      </w:pPr>
      <w:rPr>
        <w:rFonts w:hint="default"/>
        <w:lang w:val="en-US" w:eastAsia="zh-CN" w:bidi="ar-SA"/>
      </w:rPr>
    </w:lvl>
  </w:abstractNum>
  <w:abstractNum w:abstractNumId="6">
    <w:nsid w:val="59ADCABA"/>
    <w:multiLevelType w:val="multilevel"/>
    <w:tmpl w:val="59ADCABA"/>
    <w:lvl w:ilvl="0" w:tentative="0">
      <w:start w:val="1"/>
      <w:numFmt w:val="decimal"/>
      <w:lvlText w:val="（%1）"/>
      <w:lvlJc w:val="left"/>
      <w:pPr>
        <w:ind w:left="241" w:hanging="528"/>
        <w:jc w:val="left"/>
      </w:pPr>
      <w:rPr>
        <w:rFonts w:hint="default" w:ascii="宋体" w:hAnsi="宋体" w:eastAsia="宋体" w:cs="宋体"/>
        <w:b w:val="0"/>
        <w:bCs w:val="0"/>
        <w:i w:val="0"/>
        <w:iCs w:val="0"/>
        <w:spacing w:val="1"/>
        <w:w w:val="94"/>
        <w:sz w:val="19"/>
        <w:szCs w:val="19"/>
        <w:lang w:val="en-US" w:eastAsia="zh-CN" w:bidi="ar-SA"/>
      </w:rPr>
    </w:lvl>
    <w:lvl w:ilvl="1" w:tentative="0">
      <w:start w:val="0"/>
      <w:numFmt w:val="bullet"/>
      <w:lvlText w:val="•"/>
      <w:lvlJc w:val="left"/>
      <w:pPr>
        <w:ind w:left="1109" w:hanging="528"/>
      </w:pPr>
      <w:rPr>
        <w:rFonts w:hint="default"/>
        <w:lang w:val="en-US" w:eastAsia="zh-CN" w:bidi="ar-SA"/>
      </w:rPr>
    </w:lvl>
    <w:lvl w:ilvl="2" w:tentative="0">
      <w:start w:val="0"/>
      <w:numFmt w:val="bullet"/>
      <w:lvlText w:val="•"/>
      <w:lvlJc w:val="left"/>
      <w:pPr>
        <w:ind w:left="1978" w:hanging="528"/>
      </w:pPr>
      <w:rPr>
        <w:rFonts w:hint="default"/>
        <w:lang w:val="en-US" w:eastAsia="zh-CN" w:bidi="ar-SA"/>
      </w:rPr>
    </w:lvl>
    <w:lvl w:ilvl="3" w:tentative="0">
      <w:start w:val="0"/>
      <w:numFmt w:val="bullet"/>
      <w:lvlText w:val="•"/>
      <w:lvlJc w:val="left"/>
      <w:pPr>
        <w:ind w:left="2847" w:hanging="528"/>
      </w:pPr>
      <w:rPr>
        <w:rFonts w:hint="default"/>
        <w:lang w:val="en-US" w:eastAsia="zh-CN" w:bidi="ar-SA"/>
      </w:rPr>
    </w:lvl>
    <w:lvl w:ilvl="4" w:tentative="0">
      <w:start w:val="0"/>
      <w:numFmt w:val="bullet"/>
      <w:lvlText w:val="•"/>
      <w:lvlJc w:val="left"/>
      <w:pPr>
        <w:ind w:left="3716" w:hanging="528"/>
      </w:pPr>
      <w:rPr>
        <w:rFonts w:hint="default"/>
        <w:lang w:val="en-US" w:eastAsia="zh-CN" w:bidi="ar-SA"/>
      </w:rPr>
    </w:lvl>
    <w:lvl w:ilvl="5" w:tentative="0">
      <w:start w:val="0"/>
      <w:numFmt w:val="bullet"/>
      <w:lvlText w:val="•"/>
      <w:lvlJc w:val="left"/>
      <w:pPr>
        <w:ind w:left="4585" w:hanging="528"/>
      </w:pPr>
      <w:rPr>
        <w:rFonts w:hint="default"/>
        <w:lang w:val="en-US" w:eastAsia="zh-CN" w:bidi="ar-SA"/>
      </w:rPr>
    </w:lvl>
    <w:lvl w:ilvl="6" w:tentative="0">
      <w:start w:val="0"/>
      <w:numFmt w:val="bullet"/>
      <w:lvlText w:val="•"/>
      <w:lvlJc w:val="left"/>
      <w:pPr>
        <w:ind w:left="5454" w:hanging="528"/>
      </w:pPr>
      <w:rPr>
        <w:rFonts w:hint="default"/>
        <w:lang w:val="en-US" w:eastAsia="zh-CN" w:bidi="ar-SA"/>
      </w:rPr>
    </w:lvl>
    <w:lvl w:ilvl="7" w:tentative="0">
      <w:start w:val="0"/>
      <w:numFmt w:val="bullet"/>
      <w:lvlText w:val="•"/>
      <w:lvlJc w:val="left"/>
      <w:pPr>
        <w:ind w:left="6323" w:hanging="528"/>
      </w:pPr>
      <w:rPr>
        <w:rFonts w:hint="default"/>
        <w:lang w:val="en-US" w:eastAsia="zh-CN" w:bidi="ar-SA"/>
      </w:rPr>
    </w:lvl>
    <w:lvl w:ilvl="8" w:tentative="0">
      <w:start w:val="0"/>
      <w:numFmt w:val="bullet"/>
      <w:lvlText w:val="•"/>
      <w:lvlJc w:val="left"/>
      <w:pPr>
        <w:ind w:left="7192" w:hanging="528"/>
      </w:pPr>
      <w:rPr>
        <w:rFonts w:hint="default"/>
        <w:lang w:val="en-US" w:eastAsia="zh-CN" w:bidi="ar-SA"/>
      </w:rPr>
    </w:lvl>
  </w:abstractNum>
  <w:num w:numId="1">
    <w:abstractNumId w:val="3"/>
  </w:num>
  <w:num w:numId="2">
    <w:abstractNumId w:val="2"/>
  </w:num>
  <w:num w:numId="3">
    <w:abstractNumId w:val="6"/>
  </w:num>
  <w:num w:numId="4">
    <w:abstractNumId w:val="1"/>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useFELayout/>
    <w:compatSetting w:name="compatibilityMode" w:uri="http://schemas.microsoft.com/office/word" w:val="14"/>
  </w:compat>
  <w:rsids>
    <w:rsidRoot w:val="00000000"/>
    <w:rsid w:val="661F1B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2">
    <w:name w:val="heading 1"/>
    <w:basedOn w:val="1"/>
    <w:qFormat/>
    <w:uiPriority w:val="1"/>
    <w:pPr>
      <w:ind w:left="721"/>
      <w:outlineLvl w:val="1"/>
    </w:pPr>
    <w:rPr>
      <w:rFonts w:ascii="Microsoft JhengHei" w:hAnsi="Microsoft JhengHei" w:eastAsia="Microsoft JhengHei" w:cs="Microsoft JhengHei"/>
      <w:b/>
      <w:bCs/>
      <w:sz w:val="24"/>
      <w:szCs w:val="24"/>
      <w:lang w:val="en-US" w:eastAsia="zh-CN" w:bidi="ar-SA"/>
    </w:rPr>
  </w:style>
  <w:style w:type="character" w:default="1" w:styleId="6">
    <w:name w:val="Default Paragraph Font"/>
    <w:semiHidden/>
    <w:unhideWhenUsed/>
    <w:uiPriority w:val="1"/>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qFormat/>
    <w:uiPriority w:val="1"/>
    <w:pPr>
      <w:ind w:left="240"/>
    </w:pPr>
    <w:rPr>
      <w:rFonts w:ascii="宋体" w:hAnsi="宋体" w:eastAsia="宋体" w:cs="宋体"/>
      <w:sz w:val="21"/>
      <w:szCs w:val="21"/>
      <w:lang w:val="en-US" w:eastAsia="zh-CN" w:bidi="ar-SA"/>
    </w:rPr>
  </w:style>
  <w:style w:type="paragraph" w:styleId="4">
    <w:name w:val="Title"/>
    <w:basedOn w:val="1"/>
    <w:qFormat/>
    <w:uiPriority w:val="1"/>
    <w:pPr>
      <w:spacing w:before="39"/>
      <w:ind w:left="3593" w:right="695" w:hanging="3041"/>
    </w:pPr>
    <w:rPr>
      <w:rFonts w:ascii="宋体" w:hAnsi="宋体" w:eastAsia="宋体" w:cs="宋体"/>
      <w:sz w:val="32"/>
      <w:szCs w:val="32"/>
      <w:lang w:val="en-US" w:eastAsia="zh-CN" w:bidi="ar-SA"/>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spacing w:before="1"/>
      <w:ind w:left="240" w:hanging="521"/>
    </w:pPr>
    <w:rPr>
      <w:rFonts w:ascii="宋体" w:hAnsi="宋体" w:eastAsia="宋体" w:cs="宋体"/>
      <w:lang w:val="en-US" w:eastAsia="zh-CN" w:bidi="ar-SA"/>
    </w:rPr>
  </w:style>
  <w:style w:type="paragraph" w:customStyle="1" w:styleId="9">
    <w:name w:val="Table Paragraph"/>
    <w:basedOn w:val="1"/>
    <w:qFormat/>
    <w:uiPriority w:val="1"/>
    <w:pPr>
      <w:jc w:val="center"/>
    </w:pPr>
    <w:rPr>
      <w:rFonts w:ascii="Times New Roman" w:hAnsi="Times New Roman" w:eastAsia="Times New Roman"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2702</Words>
  <Characters>3262</Characters>
  <TotalTime>1</TotalTime>
  <ScaleCrop>false</ScaleCrop>
  <LinksUpToDate>false</LinksUpToDate>
  <CharactersWithSpaces>3353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2025-02-24T06:55:00Z</dcterms:created>
  <dc:creator>木有文化</dc:creator>
  <cp:lastModifiedBy>黄家惠</cp:lastModifiedBy>
  <dcterms:modified xsi:type="dcterms:W3CDTF">2025-02-24T06:58:00Z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2025-01-13T00:00:00Z</vt:filetime>
  </property>
  <property fmtid="{D5CDD505-2E9C-101B-9397-08002B2CF9AE}" pid="3" name="Creator">
    <vt:lpwstr>WPS 文字</vt:lpwstr>
  </property>
  <property fmtid="{D5CDD505-2E9C-101B-9397-08002B2CF9AE}" pid="4" name="LastSaved">
    <vt:filetime>2025-02-24T00:00:00Z</vt:filetime>
  </property>
  <property fmtid="{D5CDD505-2E9C-101B-9397-08002B2CF9AE}" pid="5" name="SourceModified">
    <vt:lpwstr>D:20250113093348+08'00'</vt:lpwstr>
  </property>
  <property fmtid="{D5CDD505-2E9C-101B-9397-08002B2CF9AE}" pid="6" name="KSOTemplateDocerSaveRecord">
    <vt:lpwstr>eyJoZGlkIjoiMDI1NjJiNmQ3NGU0NzU5OTExNTI0NGIyY2I4Mzg4MTMiLCJ1c2VySWQiOiIxNDQ1MDE0MzE2In0=</vt:lpwstr>
  </property>
  <property fmtid="{D5CDD505-2E9C-101B-9397-08002B2CF9AE}" pid="7" name="KSOProductBuildVer">
    <vt:lpwstr>2052-12.1.0.20305</vt:lpwstr>
  </property>
  <property fmtid="{D5CDD505-2E9C-101B-9397-08002B2CF9AE}" pid="8" name="ICV">
    <vt:lpwstr>42013A2D53D74B6797498B837BEC0D98_12</vt:lpwstr>
  </property>
</Properties>
</file>